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935D4" w14:textId="77777777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8E2DFB">
        <w:rPr>
          <w:rFonts w:ascii="Arial" w:hAnsi="Arial" w:cs="Arial"/>
          <w:b/>
          <w:bCs/>
        </w:rPr>
        <w:t>KVALIFIKAČNÍ PŘEDPOKLADY ÚČASTNÍKA ZADÁVACÍHO ŘÍZENÍ</w:t>
      </w:r>
    </w:p>
    <w:p w14:paraId="6DADF025" w14:textId="77777777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 xml:space="preserve">Účastník je povinen nejpozději do lhůty stanovené pro podání nabídek prokázat svoji kvalifikaci. </w:t>
      </w:r>
    </w:p>
    <w:p w14:paraId="7372851F" w14:textId="5CF2E7A8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>Kvalifikovaný, pro plnění této veřejné zakázky je dodavatel, který splní:</w:t>
      </w:r>
    </w:p>
    <w:p w14:paraId="0B69E2D6" w14:textId="77777777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>a) základní způsobilost,</w:t>
      </w:r>
    </w:p>
    <w:p w14:paraId="782FE6DC" w14:textId="77777777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>b) profesní způsobilost,</w:t>
      </w:r>
    </w:p>
    <w:p w14:paraId="60B86BD3" w14:textId="44E2ACA8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>c) technickou kvalifikaci.</w:t>
      </w:r>
    </w:p>
    <w:p w14:paraId="4706948E" w14:textId="77777777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A3538D8" w14:textId="0884A933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E2DFB">
        <w:rPr>
          <w:rFonts w:ascii="Arial" w:hAnsi="Arial" w:cs="Arial"/>
          <w:b/>
          <w:bCs/>
        </w:rPr>
        <w:t>Základní způsobilost</w:t>
      </w:r>
    </w:p>
    <w:p w14:paraId="694EE30D" w14:textId="74DA6A84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>Splnění základní způsobilosti prokáže dodavatel čestným prohlášením majícím náležitosti uvedené v § 74 odst. 1 zákona (zadavatel doporučuje využít přiložený vzor čestného prohlášení o splnění základní způsobilosti).</w:t>
      </w:r>
    </w:p>
    <w:p w14:paraId="3892DAA3" w14:textId="77777777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C71D7ED" w14:textId="1AB3285E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E2DFB">
        <w:rPr>
          <w:rFonts w:ascii="Arial" w:hAnsi="Arial" w:cs="Arial"/>
          <w:b/>
          <w:bCs/>
        </w:rPr>
        <w:t>Profesní způsobilost</w:t>
      </w:r>
    </w:p>
    <w:p w14:paraId="1269644F" w14:textId="645BAFBD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>Splnění profesní způsobilosti prokáže dodavatel</w:t>
      </w:r>
    </w:p>
    <w:p w14:paraId="79B6775E" w14:textId="2D6EDE5D" w:rsidR="00D15936" w:rsidRPr="008E2DFB" w:rsidRDefault="00D15936" w:rsidP="007C03D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E2DFB">
        <w:rPr>
          <w:rFonts w:ascii="Arial" w:hAnsi="Arial" w:cs="Arial"/>
        </w:rPr>
        <w:t>předložením výpisu z obchodního rejstříku, pokud je v něm zapsán, či výpisu z</w:t>
      </w:r>
      <w:r w:rsidR="007C03DF" w:rsidRPr="008E2DFB">
        <w:rPr>
          <w:rFonts w:ascii="Arial" w:hAnsi="Arial" w:cs="Arial"/>
        </w:rPr>
        <w:t> </w:t>
      </w:r>
      <w:r w:rsidRPr="008E2DFB">
        <w:rPr>
          <w:rFonts w:ascii="Arial" w:hAnsi="Arial" w:cs="Arial"/>
        </w:rPr>
        <w:t>jin</w:t>
      </w:r>
      <w:r w:rsidR="007C03DF" w:rsidRPr="008E2DFB">
        <w:rPr>
          <w:rFonts w:ascii="Arial" w:hAnsi="Arial" w:cs="Arial"/>
        </w:rPr>
        <w:t xml:space="preserve">é </w:t>
      </w:r>
      <w:r w:rsidRPr="008E2DFB">
        <w:rPr>
          <w:rFonts w:ascii="Arial" w:hAnsi="Arial" w:cs="Arial"/>
        </w:rPr>
        <w:t>obdobné evidence, pokud je v ní zapsán,</w:t>
      </w:r>
    </w:p>
    <w:p w14:paraId="680E3F5E" w14:textId="60E1076D" w:rsidR="00D15936" w:rsidRPr="008E2DFB" w:rsidRDefault="00D15936" w:rsidP="00D1593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>předložením dokladu o oprávnění podnikat v rozsahu odpovídajícímu předmětu veřejné</w:t>
      </w:r>
    </w:p>
    <w:p w14:paraId="3F50973C" w14:textId="2D4778A7" w:rsidR="00D74134" w:rsidRPr="008E2DFB" w:rsidRDefault="00D15936" w:rsidP="00D15936">
      <w:pPr>
        <w:ind w:firstLine="708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>zakázky, zejména dokladu prokazujícího příslušné živnostenské oprávnění či licenci.</w:t>
      </w:r>
    </w:p>
    <w:p w14:paraId="29EC5B96" w14:textId="35519693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 xml:space="preserve">Splnění kvalifikace prokáže ten dodavatel, který předloží živnostenské oprávnění na tyto činnosti: </w:t>
      </w:r>
      <w:r w:rsidRPr="008E2DFB">
        <w:rPr>
          <w:rFonts w:ascii="Arial" w:hAnsi="Arial" w:cs="Arial"/>
          <w:b/>
          <w:bCs/>
        </w:rPr>
        <w:t>„Poskytování software, poradenství v oblasti informačních technologií,</w:t>
      </w:r>
      <w:r w:rsidRPr="008E2DFB">
        <w:rPr>
          <w:rFonts w:ascii="Arial" w:hAnsi="Arial" w:cs="Arial"/>
        </w:rPr>
        <w:t xml:space="preserve"> </w:t>
      </w:r>
      <w:r w:rsidRPr="008E2DFB">
        <w:rPr>
          <w:rFonts w:ascii="Arial" w:hAnsi="Arial" w:cs="Arial"/>
          <w:b/>
          <w:bCs/>
        </w:rPr>
        <w:t>zpracování dat, hostingové a související činnosti a webové portály“ a</w:t>
      </w:r>
      <w:r w:rsidRPr="008E2DFB">
        <w:rPr>
          <w:rFonts w:ascii="Arial" w:hAnsi="Arial" w:cs="Arial"/>
        </w:rPr>
        <w:t xml:space="preserve"> </w:t>
      </w:r>
      <w:r w:rsidRPr="008E2DFB">
        <w:rPr>
          <w:rFonts w:ascii="Arial" w:hAnsi="Arial" w:cs="Arial"/>
          <w:b/>
          <w:bCs/>
        </w:rPr>
        <w:t>„Projektová činnost ve výstavbě“.</w:t>
      </w:r>
    </w:p>
    <w:p w14:paraId="5B6C43C2" w14:textId="637051ED" w:rsidR="00D15936" w:rsidRPr="008E2DFB" w:rsidRDefault="00D15936" w:rsidP="00D15936">
      <w:pPr>
        <w:jc w:val="both"/>
        <w:rPr>
          <w:rFonts w:ascii="Arial" w:hAnsi="Arial" w:cs="Arial"/>
          <w:b/>
          <w:bCs/>
        </w:rPr>
      </w:pPr>
    </w:p>
    <w:p w14:paraId="28562F4A" w14:textId="2162B7AA" w:rsidR="00D15936" w:rsidRPr="008E2DFB" w:rsidRDefault="006679B5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E2DFB">
        <w:rPr>
          <w:rFonts w:ascii="Arial" w:hAnsi="Arial" w:cs="Arial"/>
          <w:b/>
          <w:bCs/>
        </w:rPr>
        <w:t>Technická kvalifikace</w:t>
      </w:r>
    </w:p>
    <w:p w14:paraId="19EDA0C7" w14:textId="77777777" w:rsidR="006679B5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>Splnění technické kvalifikace prokáže dodavatel</w:t>
      </w:r>
      <w:r w:rsidR="006679B5" w:rsidRPr="008E2DFB">
        <w:rPr>
          <w:rFonts w:ascii="Arial" w:hAnsi="Arial" w:cs="Arial"/>
        </w:rPr>
        <w:t xml:space="preserve"> </w:t>
      </w:r>
      <w:r w:rsidRPr="008E2DFB">
        <w:rPr>
          <w:rFonts w:ascii="Arial" w:hAnsi="Arial" w:cs="Arial"/>
        </w:rPr>
        <w:t>předložením seznamu významných služeb poskytnutých dodavatelem v posledních 3 letech</w:t>
      </w:r>
      <w:r w:rsidR="006679B5" w:rsidRPr="008E2DFB">
        <w:rPr>
          <w:rFonts w:ascii="Arial" w:hAnsi="Arial" w:cs="Arial"/>
        </w:rPr>
        <w:t xml:space="preserve"> </w:t>
      </w:r>
      <w:r w:rsidRPr="008E2DFB">
        <w:rPr>
          <w:rFonts w:ascii="Arial" w:hAnsi="Arial" w:cs="Arial"/>
        </w:rPr>
        <w:t xml:space="preserve">s uvedením jejich rozsahu a doby poskytnutí. </w:t>
      </w:r>
    </w:p>
    <w:p w14:paraId="0090999A" w14:textId="1443AED6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>Dodavatel splňuje technickou kvalifikaci,</w:t>
      </w:r>
      <w:r w:rsidR="006679B5" w:rsidRPr="008E2DFB">
        <w:rPr>
          <w:rFonts w:ascii="Arial" w:hAnsi="Arial" w:cs="Arial"/>
        </w:rPr>
        <w:t xml:space="preserve"> </w:t>
      </w:r>
      <w:r w:rsidRPr="008E2DFB">
        <w:rPr>
          <w:rFonts w:ascii="Arial" w:hAnsi="Arial" w:cs="Arial"/>
        </w:rPr>
        <w:t xml:space="preserve">pokud v posledních 3 letech realizoval </w:t>
      </w:r>
      <w:r w:rsidR="006679B5" w:rsidRPr="008E2DFB">
        <w:rPr>
          <w:rFonts w:ascii="Arial" w:hAnsi="Arial" w:cs="Arial"/>
        </w:rPr>
        <w:t>m</w:t>
      </w:r>
      <w:r w:rsidR="007C03DF" w:rsidRPr="008E2DFB">
        <w:rPr>
          <w:rFonts w:ascii="Arial" w:hAnsi="Arial" w:cs="Arial"/>
        </w:rPr>
        <w:t>i</w:t>
      </w:r>
      <w:r w:rsidR="006679B5" w:rsidRPr="008E2DFB">
        <w:rPr>
          <w:rFonts w:ascii="Arial" w:hAnsi="Arial" w:cs="Arial"/>
        </w:rPr>
        <w:t>n.</w:t>
      </w:r>
      <w:r w:rsidRPr="008E2DFB">
        <w:rPr>
          <w:rFonts w:ascii="Arial" w:hAnsi="Arial" w:cs="Arial"/>
        </w:rPr>
        <w:t xml:space="preserve"> 3 služby obdobného charakteru a rozsahu.</w:t>
      </w:r>
    </w:p>
    <w:p w14:paraId="2AAA5535" w14:textId="77777777" w:rsidR="006679B5" w:rsidRPr="008E2DFB" w:rsidRDefault="006679B5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66169C2" w14:textId="2CA75666" w:rsidR="00D15936" w:rsidRPr="008E2DFB" w:rsidRDefault="00D15936" w:rsidP="00D159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>Pro prokázání těchto kvalifikačních předpokladů uchazeč předloží:</w:t>
      </w:r>
    </w:p>
    <w:p w14:paraId="222315E4" w14:textId="30162ABC" w:rsidR="00D15936" w:rsidRPr="008E2DFB" w:rsidRDefault="00D15936" w:rsidP="006679B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E2DFB">
        <w:rPr>
          <w:rFonts w:ascii="Arial" w:hAnsi="Arial" w:cs="Arial"/>
          <w:b/>
          <w:bCs/>
        </w:rPr>
        <w:t>min. 2 dokončené služby</w:t>
      </w:r>
      <w:r w:rsidRPr="008E2DFB">
        <w:rPr>
          <w:rFonts w:ascii="Arial" w:hAnsi="Arial" w:cs="Arial"/>
        </w:rPr>
        <w:t xml:space="preserve"> na zpracování dPP pro ORP nebo kraj </w:t>
      </w:r>
      <w:r w:rsidRPr="008E2DFB">
        <w:rPr>
          <w:rFonts w:ascii="Arial" w:hAnsi="Arial" w:cs="Arial"/>
          <w:b/>
          <w:bCs/>
        </w:rPr>
        <w:t>v minimální hodnotě</w:t>
      </w:r>
    </w:p>
    <w:p w14:paraId="370B85AC" w14:textId="3C0B5D12" w:rsidR="00D15936" w:rsidRPr="008E2DFB" w:rsidRDefault="006679B5" w:rsidP="006679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  <w:r w:rsidRPr="008E2DFB">
        <w:rPr>
          <w:rFonts w:ascii="Arial" w:hAnsi="Arial" w:cs="Arial"/>
          <w:b/>
          <w:bCs/>
        </w:rPr>
        <w:t>200</w:t>
      </w:r>
      <w:r w:rsidR="00D15936" w:rsidRPr="008E2DFB">
        <w:rPr>
          <w:rFonts w:ascii="Arial" w:hAnsi="Arial" w:cs="Arial"/>
          <w:b/>
          <w:bCs/>
        </w:rPr>
        <w:t xml:space="preserve"> 000,- Kč bez DPH,</w:t>
      </w:r>
    </w:p>
    <w:p w14:paraId="0E8F01A5" w14:textId="77777777" w:rsidR="004C57BA" w:rsidRPr="008E2DFB" w:rsidRDefault="00D15936" w:rsidP="00D1593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E2DFB">
        <w:rPr>
          <w:rFonts w:ascii="Arial" w:hAnsi="Arial" w:cs="Arial"/>
          <w:b/>
          <w:bCs/>
        </w:rPr>
        <w:t>min. 1 službu</w:t>
      </w:r>
      <w:r w:rsidRPr="008E2DFB">
        <w:rPr>
          <w:rFonts w:ascii="Arial" w:hAnsi="Arial" w:cs="Arial"/>
        </w:rPr>
        <w:t xml:space="preserve"> na zpracování dPP pro obec, město, svazek obcí </w:t>
      </w:r>
      <w:r w:rsidRPr="008E2DFB">
        <w:rPr>
          <w:rFonts w:ascii="Arial" w:hAnsi="Arial" w:cs="Arial"/>
          <w:b/>
          <w:bCs/>
        </w:rPr>
        <w:t>v</w:t>
      </w:r>
      <w:r w:rsidR="004C57BA" w:rsidRPr="008E2DFB">
        <w:rPr>
          <w:rFonts w:ascii="Arial" w:hAnsi="Arial" w:cs="Arial"/>
          <w:b/>
          <w:bCs/>
        </w:rPr>
        <w:t> </w:t>
      </w:r>
      <w:r w:rsidRPr="008E2DFB">
        <w:rPr>
          <w:rFonts w:ascii="Arial" w:hAnsi="Arial" w:cs="Arial"/>
          <w:b/>
          <w:bCs/>
        </w:rPr>
        <w:t>min</w:t>
      </w:r>
      <w:r w:rsidR="004C57BA" w:rsidRPr="008E2DFB">
        <w:rPr>
          <w:rFonts w:ascii="Arial" w:hAnsi="Arial" w:cs="Arial"/>
          <w:b/>
          <w:bCs/>
        </w:rPr>
        <w:t>imální hodnotě</w:t>
      </w:r>
    </w:p>
    <w:p w14:paraId="296B3FD3" w14:textId="1F3ED8CE" w:rsidR="00D15936" w:rsidRPr="008E2DFB" w:rsidRDefault="00D15936" w:rsidP="004C57BA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E2DFB">
        <w:rPr>
          <w:rFonts w:ascii="Arial" w:hAnsi="Arial" w:cs="Arial"/>
          <w:b/>
          <w:bCs/>
        </w:rPr>
        <w:t>90 000,- Kč</w:t>
      </w:r>
      <w:r w:rsidR="006679B5" w:rsidRPr="008E2DFB">
        <w:rPr>
          <w:rFonts w:ascii="Arial" w:hAnsi="Arial" w:cs="Arial"/>
          <w:b/>
          <w:bCs/>
        </w:rPr>
        <w:t xml:space="preserve"> </w:t>
      </w:r>
      <w:r w:rsidRPr="008E2DFB">
        <w:rPr>
          <w:rFonts w:ascii="Arial" w:hAnsi="Arial" w:cs="Arial"/>
          <w:b/>
          <w:bCs/>
        </w:rPr>
        <w:t>bez DPH.</w:t>
      </w:r>
    </w:p>
    <w:p w14:paraId="6703D2E1" w14:textId="29C1C5AF" w:rsidR="00D15936" w:rsidRPr="008E2DFB" w:rsidRDefault="00D15936" w:rsidP="006679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E2DFB">
        <w:rPr>
          <w:rFonts w:ascii="Arial" w:hAnsi="Arial" w:cs="Arial"/>
        </w:rPr>
        <w:t xml:space="preserve">Dodavatel předloží v nabídce </w:t>
      </w:r>
      <w:r w:rsidR="007C03DF" w:rsidRPr="008E2DFB">
        <w:rPr>
          <w:rFonts w:ascii="Arial" w:hAnsi="Arial" w:cs="Arial"/>
        </w:rPr>
        <w:t xml:space="preserve">čestné prohlášení se </w:t>
      </w:r>
      <w:r w:rsidRPr="008E2DFB">
        <w:rPr>
          <w:rFonts w:ascii="Arial" w:hAnsi="Arial" w:cs="Arial"/>
        </w:rPr>
        <w:t>seznam</w:t>
      </w:r>
      <w:r w:rsidR="007C03DF" w:rsidRPr="008E2DFB">
        <w:rPr>
          <w:rFonts w:ascii="Arial" w:hAnsi="Arial" w:cs="Arial"/>
        </w:rPr>
        <w:t>em referenčních zakázek</w:t>
      </w:r>
      <w:r w:rsidRPr="008E2DFB">
        <w:rPr>
          <w:rFonts w:ascii="Arial" w:hAnsi="Arial" w:cs="Arial"/>
        </w:rPr>
        <w:t>, přičemž u každé prokazované služby</w:t>
      </w:r>
      <w:r w:rsidR="006679B5" w:rsidRPr="008E2DFB">
        <w:rPr>
          <w:rFonts w:ascii="Arial" w:hAnsi="Arial" w:cs="Arial"/>
        </w:rPr>
        <w:t xml:space="preserve"> </w:t>
      </w:r>
      <w:r w:rsidRPr="008E2DFB">
        <w:rPr>
          <w:rFonts w:ascii="Arial" w:hAnsi="Arial" w:cs="Arial"/>
        </w:rPr>
        <w:t>bude uveden její název, objednatel a kontakt na něj, doba realizace a finanční objem v</w:t>
      </w:r>
      <w:r w:rsidR="006679B5" w:rsidRPr="008E2DFB">
        <w:rPr>
          <w:rFonts w:ascii="Arial" w:hAnsi="Arial" w:cs="Arial"/>
        </w:rPr>
        <w:t> </w:t>
      </w:r>
      <w:r w:rsidRPr="008E2DFB">
        <w:rPr>
          <w:rFonts w:ascii="Arial" w:hAnsi="Arial" w:cs="Arial"/>
        </w:rPr>
        <w:t>Kč</w:t>
      </w:r>
      <w:r w:rsidR="006679B5" w:rsidRPr="008E2DFB">
        <w:rPr>
          <w:rFonts w:ascii="Arial" w:hAnsi="Arial" w:cs="Arial"/>
        </w:rPr>
        <w:t xml:space="preserve"> </w:t>
      </w:r>
      <w:r w:rsidRPr="008E2DFB">
        <w:rPr>
          <w:rFonts w:ascii="Arial" w:hAnsi="Arial" w:cs="Arial"/>
        </w:rPr>
        <w:t>bez DPH.</w:t>
      </w:r>
      <w:r w:rsidR="006679B5" w:rsidRPr="008E2DFB">
        <w:rPr>
          <w:rFonts w:ascii="Arial" w:hAnsi="Arial" w:cs="Arial"/>
        </w:rPr>
        <w:t xml:space="preserve"> </w:t>
      </w:r>
      <w:r w:rsidR="006679B5" w:rsidRPr="008E2DFB">
        <w:rPr>
          <w:rFonts w:ascii="Arial" w:hAnsi="Arial" w:cs="Arial"/>
          <w:b/>
          <w:bCs/>
        </w:rPr>
        <w:t xml:space="preserve">Na vyžádání zadavatele této veřejné zakázky předloží </w:t>
      </w:r>
      <w:r w:rsidR="004C57BA" w:rsidRPr="008E2DFB">
        <w:rPr>
          <w:rFonts w:ascii="Arial" w:hAnsi="Arial" w:cs="Arial"/>
          <w:b/>
          <w:bCs/>
        </w:rPr>
        <w:t>uchazeč o</w:t>
      </w:r>
      <w:r w:rsidR="006679B5" w:rsidRPr="008E2DFB">
        <w:rPr>
          <w:rFonts w:ascii="Arial" w:hAnsi="Arial" w:cs="Arial"/>
          <w:b/>
          <w:bCs/>
        </w:rPr>
        <w:t xml:space="preserve">svědčení potvrzené od veřejného zadavatele </w:t>
      </w:r>
      <w:r w:rsidR="004C57BA" w:rsidRPr="008E2DFB">
        <w:rPr>
          <w:rFonts w:ascii="Arial" w:hAnsi="Arial" w:cs="Arial"/>
          <w:b/>
          <w:bCs/>
        </w:rPr>
        <w:t>doložené</w:t>
      </w:r>
      <w:r w:rsidR="006679B5" w:rsidRPr="008E2DFB">
        <w:rPr>
          <w:rFonts w:ascii="Arial" w:hAnsi="Arial" w:cs="Arial"/>
          <w:b/>
          <w:bCs/>
        </w:rPr>
        <w:t xml:space="preserve"> referenční zakázky</w:t>
      </w:r>
      <w:r w:rsidR="004C57BA" w:rsidRPr="008E2DFB">
        <w:rPr>
          <w:rFonts w:ascii="Arial" w:hAnsi="Arial" w:cs="Arial"/>
          <w:b/>
          <w:bCs/>
        </w:rPr>
        <w:t xml:space="preserve">, že zakázka byla řádně dokončena ke spokojenosti zadavatele a osvědčení bude obsahovat tyto údaje – </w:t>
      </w:r>
      <w:r w:rsidR="004C57BA" w:rsidRPr="008E2DFB">
        <w:rPr>
          <w:rFonts w:ascii="Arial" w:hAnsi="Arial" w:cs="Arial"/>
        </w:rPr>
        <w:t xml:space="preserve">název, objednatel a kontakt na něj, doba realizace, rozsah prací a finanční objem v Kč bez </w:t>
      </w:r>
      <w:proofErr w:type="gramStart"/>
      <w:r w:rsidR="004C57BA" w:rsidRPr="008E2DFB">
        <w:rPr>
          <w:rFonts w:ascii="Arial" w:hAnsi="Arial" w:cs="Arial"/>
        </w:rPr>
        <w:t>DPH</w:t>
      </w:r>
      <w:r w:rsidR="004C57BA" w:rsidRPr="008E2DFB">
        <w:rPr>
          <w:rFonts w:ascii="Arial" w:hAnsi="Arial" w:cs="Arial"/>
          <w:b/>
          <w:bCs/>
        </w:rPr>
        <w:t xml:space="preserve"> </w:t>
      </w:r>
      <w:r w:rsidR="006679B5" w:rsidRPr="008E2DFB">
        <w:rPr>
          <w:rFonts w:ascii="Arial" w:hAnsi="Arial" w:cs="Arial"/>
          <w:b/>
          <w:bCs/>
        </w:rPr>
        <w:t>.</w:t>
      </w:r>
      <w:proofErr w:type="gramEnd"/>
    </w:p>
    <w:sectPr w:rsidR="00D15936" w:rsidRPr="008E2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A2524"/>
    <w:multiLevelType w:val="hybridMultilevel"/>
    <w:tmpl w:val="550C41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815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36"/>
    <w:rsid w:val="004C57BA"/>
    <w:rsid w:val="00586683"/>
    <w:rsid w:val="006679B5"/>
    <w:rsid w:val="007C03DF"/>
    <w:rsid w:val="008E2DFB"/>
    <w:rsid w:val="00D15936"/>
    <w:rsid w:val="00D74134"/>
    <w:rsid w:val="00DD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8A92"/>
  <w15:chartTrackingRefBased/>
  <w15:docId w15:val="{F517F120-964D-45E9-80CB-FC9438C9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15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Necesankova</dc:creator>
  <cp:keywords/>
  <dc:description/>
  <cp:lastModifiedBy>Martinátová Jarmila, Mgr.</cp:lastModifiedBy>
  <cp:revision>2</cp:revision>
  <dcterms:created xsi:type="dcterms:W3CDTF">2022-08-19T07:29:00Z</dcterms:created>
  <dcterms:modified xsi:type="dcterms:W3CDTF">2022-08-19T08:33:00Z</dcterms:modified>
</cp:coreProperties>
</file>