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FBD29" w14:textId="12DE2B27" w:rsidR="00F45AA9" w:rsidRPr="009B2103" w:rsidRDefault="00F45AA9" w:rsidP="00655EE3">
      <w:pPr>
        <w:jc w:val="both"/>
        <w:rPr>
          <w:rFonts w:eastAsia="Arial Narrow"/>
          <w:b/>
          <w:sz w:val="22"/>
          <w:szCs w:val="22"/>
          <w:u w:val="single"/>
        </w:rPr>
        <w:sectPr w:rsidR="00F45AA9" w:rsidRPr="009B2103" w:rsidSect="00CB307C">
          <w:footerReference w:type="first" r:id="rId8"/>
          <w:pgSz w:w="11906" w:h="16838"/>
          <w:pgMar w:top="1134" w:right="902" w:bottom="1134" w:left="902" w:header="0" w:footer="125" w:gutter="0"/>
          <w:cols w:space="708"/>
          <w:noEndnote/>
          <w:docGrid w:linePitch="272"/>
        </w:sectPr>
      </w:pPr>
    </w:p>
    <w:p w14:paraId="2F559A63" w14:textId="78E7CE21" w:rsidR="00A91A20" w:rsidRPr="009B2103" w:rsidRDefault="00A91A20" w:rsidP="001C20D1">
      <w:pPr>
        <w:pStyle w:val="SPnadpis0"/>
        <w:tabs>
          <w:tab w:val="right" w:leader="dot" w:pos="9644"/>
        </w:tabs>
        <w:spacing w:before="0"/>
        <w:jc w:val="left"/>
        <w:outlineLvl w:val="0"/>
        <w:rPr>
          <w:rFonts w:ascii="Times New Roman" w:hAnsi="Times New Roman" w:cs="Times New Roman"/>
          <w:color w:val="auto"/>
          <w:sz w:val="22"/>
          <w:szCs w:val="22"/>
        </w:rPr>
      </w:pPr>
      <w:bookmarkStart w:id="0" w:name="_Toc382916388"/>
      <w:bookmarkStart w:id="1" w:name="_Toc402943568"/>
      <w:bookmarkStart w:id="2" w:name="_Toc501958595"/>
      <w:bookmarkStart w:id="3" w:name="_Toc122592867"/>
      <w:r w:rsidRPr="009B2103">
        <w:rPr>
          <w:rFonts w:ascii="Times New Roman" w:hAnsi="Times New Roman" w:cs="Times New Roman"/>
          <w:color w:val="auto"/>
          <w:sz w:val="22"/>
          <w:szCs w:val="22"/>
        </w:rPr>
        <w:t>B.2 OBCHODNÉ PODMIENKY PLNENIA PREDMETU ZÁKAZKY</w:t>
      </w:r>
      <w:bookmarkEnd w:id="0"/>
      <w:bookmarkEnd w:id="1"/>
      <w:bookmarkEnd w:id="2"/>
      <w:bookmarkEnd w:id="3"/>
    </w:p>
    <w:p w14:paraId="021093F2" w14:textId="733EDE58" w:rsidR="00A91A20" w:rsidRPr="009B2103" w:rsidRDefault="00A91A20" w:rsidP="00A91A20">
      <w:pPr>
        <w:pStyle w:val="SPnadpis0"/>
        <w:tabs>
          <w:tab w:val="right" w:leader="dot" w:pos="9644"/>
        </w:tabs>
        <w:spacing w:before="0"/>
        <w:jc w:val="left"/>
        <w:outlineLvl w:val="0"/>
        <w:rPr>
          <w:rFonts w:ascii="Times New Roman" w:hAnsi="Times New Roman" w:cs="Times New Roman"/>
          <w:sz w:val="22"/>
          <w:szCs w:val="22"/>
        </w:rPr>
      </w:pPr>
    </w:p>
    <w:p w14:paraId="05DB5390" w14:textId="31AC0C00" w:rsidR="00A2674C" w:rsidRPr="009B2103" w:rsidRDefault="00A2674C" w:rsidP="00F45AA9">
      <w:pPr>
        <w:suppressAutoHyphens/>
        <w:ind w:left="360"/>
        <w:jc w:val="both"/>
        <w:rPr>
          <w:rFonts w:eastAsia="Lucida Sans Unicode"/>
          <w:snapToGrid w:val="0"/>
          <w:kern w:val="3"/>
          <w:sz w:val="22"/>
          <w:szCs w:val="22"/>
          <w:lang w:eastAsia="sk-SK"/>
        </w:rPr>
      </w:pPr>
      <w:bookmarkStart w:id="4" w:name="_Toc501958599"/>
    </w:p>
    <w:bookmarkEnd w:id="4"/>
    <w:p w14:paraId="5F92CE3B" w14:textId="77777777" w:rsidR="00F45AA9" w:rsidRPr="009B2103" w:rsidRDefault="00F45AA9" w:rsidP="00F45AA9">
      <w:pPr>
        <w:pStyle w:val="Zkladntext0"/>
        <w:jc w:val="center"/>
        <w:rPr>
          <w:rFonts w:ascii="Times New Roman" w:hAnsi="Times New Roman"/>
          <w:b/>
          <w:bCs/>
          <w:sz w:val="22"/>
          <w:szCs w:val="22"/>
        </w:rPr>
      </w:pPr>
      <w:r w:rsidRPr="009B2103">
        <w:rPr>
          <w:rFonts w:ascii="Times New Roman" w:hAnsi="Times New Roman"/>
          <w:b/>
          <w:bCs/>
          <w:sz w:val="22"/>
          <w:szCs w:val="22"/>
        </w:rPr>
        <w:t>ZMLUVA O DIELO</w:t>
      </w:r>
    </w:p>
    <w:p w14:paraId="1DFEA9D1" w14:textId="77777777" w:rsidR="00F45AA9" w:rsidRPr="009B2103" w:rsidRDefault="00F45AA9" w:rsidP="00F45AA9">
      <w:pPr>
        <w:jc w:val="center"/>
        <w:rPr>
          <w:color w:val="000000"/>
          <w:sz w:val="22"/>
          <w:szCs w:val="22"/>
        </w:rPr>
      </w:pPr>
      <w:r w:rsidRPr="009B2103">
        <w:rPr>
          <w:color w:val="000000"/>
          <w:sz w:val="22"/>
          <w:szCs w:val="22"/>
        </w:rPr>
        <w:t xml:space="preserve">uzatvorená podľa ustanovenia § 536 a nasl. Obchodného zákonníka </w:t>
      </w:r>
    </w:p>
    <w:p w14:paraId="4DC57E7B" w14:textId="77777777" w:rsidR="00F45AA9" w:rsidRPr="009B2103" w:rsidRDefault="00F45AA9" w:rsidP="00F45AA9">
      <w:pPr>
        <w:jc w:val="center"/>
        <w:rPr>
          <w:color w:val="000000"/>
          <w:sz w:val="22"/>
          <w:szCs w:val="22"/>
        </w:rPr>
      </w:pPr>
      <w:r w:rsidRPr="009B2103">
        <w:rPr>
          <w:color w:val="000000"/>
          <w:sz w:val="22"/>
          <w:szCs w:val="22"/>
        </w:rPr>
        <w:t>č. 513/1991 Zb. v platnom znení</w:t>
      </w:r>
    </w:p>
    <w:p w14:paraId="2C92206F" w14:textId="77777777" w:rsidR="00F45AA9" w:rsidRPr="009B2103" w:rsidRDefault="00F45AA9" w:rsidP="00F45AA9">
      <w:pPr>
        <w:shd w:val="clear" w:color="auto" w:fill="FFFFFF"/>
        <w:tabs>
          <w:tab w:val="left" w:pos="3402"/>
        </w:tabs>
        <w:ind w:right="-3"/>
        <w:rPr>
          <w:b/>
          <w:color w:val="000000"/>
          <w:sz w:val="22"/>
          <w:szCs w:val="22"/>
        </w:rPr>
      </w:pPr>
    </w:p>
    <w:p w14:paraId="7CF2FD70" w14:textId="77777777" w:rsidR="00F45AA9" w:rsidRPr="009B2103" w:rsidRDefault="00F45AA9" w:rsidP="00F45AA9">
      <w:pPr>
        <w:shd w:val="clear" w:color="auto" w:fill="FFFFFF"/>
        <w:tabs>
          <w:tab w:val="left" w:pos="3402"/>
        </w:tabs>
        <w:ind w:left="284" w:right="-3"/>
        <w:jc w:val="center"/>
        <w:rPr>
          <w:b/>
          <w:color w:val="000000"/>
          <w:sz w:val="22"/>
          <w:szCs w:val="22"/>
        </w:rPr>
      </w:pPr>
      <w:r w:rsidRPr="009B2103">
        <w:rPr>
          <w:b/>
          <w:color w:val="000000"/>
          <w:sz w:val="22"/>
          <w:szCs w:val="22"/>
        </w:rPr>
        <w:t>Článok 1</w:t>
      </w:r>
    </w:p>
    <w:p w14:paraId="10F1BDF5" w14:textId="77777777" w:rsidR="00F45AA9" w:rsidRPr="009B2103" w:rsidRDefault="00F45AA9" w:rsidP="00F45AA9">
      <w:pPr>
        <w:shd w:val="clear" w:color="auto" w:fill="FFFFFF"/>
        <w:tabs>
          <w:tab w:val="left" w:pos="3402"/>
        </w:tabs>
        <w:ind w:left="284" w:right="-3"/>
        <w:jc w:val="center"/>
        <w:rPr>
          <w:b/>
          <w:color w:val="000000"/>
          <w:sz w:val="22"/>
          <w:szCs w:val="22"/>
        </w:rPr>
      </w:pPr>
      <w:r w:rsidRPr="009B2103">
        <w:rPr>
          <w:b/>
          <w:color w:val="000000"/>
          <w:sz w:val="22"/>
          <w:szCs w:val="22"/>
        </w:rPr>
        <w:t>Zmluvné strany</w:t>
      </w:r>
    </w:p>
    <w:p w14:paraId="251114AE" w14:textId="77777777" w:rsidR="00F45AA9" w:rsidRPr="009B2103" w:rsidRDefault="00F45AA9" w:rsidP="00F45AA9">
      <w:pPr>
        <w:shd w:val="clear" w:color="auto" w:fill="FFFFFF"/>
        <w:tabs>
          <w:tab w:val="left" w:pos="3402"/>
        </w:tabs>
        <w:ind w:left="284" w:right="-3"/>
        <w:rPr>
          <w:b/>
          <w:color w:val="000000"/>
          <w:sz w:val="22"/>
          <w:szCs w:val="22"/>
        </w:rPr>
      </w:pPr>
    </w:p>
    <w:p w14:paraId="1B53254A" w14:textId="77777777" w:rsidR="00F45AA9" w:rsidRPr="009B2103" w:rsidRDefault="00F45AA9" w:rsidP="00F45AA9">
      <w:pPr>
        <w:shd w:val="clear" w:color="auto" w:fill="FFFFFF"/>
        <w:tabs>
          <w:tab w:val="left" w:pos="3402"/>
        </w:tabs>
        <w:ind w:left="284" w:right="-3"/>
        <w:rPr>
          <w:sz w:val="22"/>
          <w:szCs w:val="22"/>
          <w:lang w:eastAsia="cs-CZ"/>
        </w:rPr>
      </w:pPr>
      <w:r w:rsidRPr="009B2103">
        <w:rPr>
          <w:b/>
          <w:color w:val="000000"/>
          <w:sz w:val="22"/>
          <w:szCs w:val="22"/>
        </w:rPr>
        <w:t>1. Objednávateľ:</w:t>
      </w:r>
    </w:p>
    <w:p w14:paraId="1323D78B" w14:textId="6CFAF3CC" w:rsidR="006106D9" w:rsidRPr="009B2103" w:rsidRDefault="006106D9" w:rsidP="006106D9">
      <w:pPr>
        <w:shd w:val="clear" w:color="auto" w:fill="FFFFFF"/>
        <w:tabs>
          <w:tab w:val="left" w:pos="3402"/>
        </w:tabs>
        <w:ind w:left="567" w:right="-3"/>
        <w:rPr>
          <w:b/>
          <w:color w:val="000000"/>
          <w:sz w:val="22"/>
          <w:szCs w:val="22"/>
          <w:highlight w:val="yellow"/>
          <w:lang w:eastAsia="cs-CZ"/>
        </w:rPr>
      </w:pPr>
      <w:r w:rsidRPr="009B2103">
        <w:rPr>
          <w:sz w:val="22"/>
          <w:szCs w:val="22"/>
          <w:lang w:eastAsia="cs-CZ"/>
        </w:rPr>
        <w:t>Obchodné meno:</w:t>
      </w:r>
      <w:r w:rsidRPr="009B2103">
        <w:rPr>
          <w:color w:val="000000"/>
          <w:sz w:val="22"/>
          <w:szCs w:val="22"/>
          <w:lang w:eastAsia="cs-CZ"/>
        </w:rPr>
        <w:tab/>
      </w:r>
      <w:r w:rsidRPr="009B2103">
        <w:rPr>
          <w:color w:val="000000"/>
          <w:sz w:val="22"/>
          <w:szCs w:val="22"/>
          <w:lang w:eastAsia="cs-CZ"/>
        </w:rPr>
        <w:tab/>
      </w:r>
      <w:r w:rsidRPr="009B2103">
        <w:rPr>
          <w:color w:val="000000"/>
          <w:sz w:val="22"/>
          <w:szCs w:val="22"/>
          <w:lang w:eastAsia="cs-CZ"/>
        </w:rPr>
        <w:tab/>
      </w:r>
      <w:r w:rsidR="00F515FD" w:rsidRPr="009B2103">
        <w:rPr>
          <w:b/>
          <w:sz w:val="22"/>
          <w:szCs w:val="22"/>
        </w:rPr>
        <w:t>Obec</w:t>
      </w:r>
      <w:r w:rsidR="00792A4A" w:rsidRPr="009B2103">
        <w:rPr>
          <w:b/>
          <w:sz w:val="22"/>
          <w:szCs w:val="22"/>
        </w:rPr>
        <w:t xml:space="preserve"> </w:t>
      </w:r>
      <w:r w:rsidR="00E7084A" w:rsidRPr="009B2103">
        <w:rPr>
          <w:b/>
          <w:sz w:val="22"/>
          <w:szCs w:val="22"/>
        </w:rPr>
        <w:t>Tekovské Nemce</w:t>
      </w:r>
    </w:p>
    <w:p w14:paraId="6110A1EC" w14:textId="2AD32C2D" w:rsidR="006106D9" w:rsidRPr="009B2103" w:rsidRDefault="006106D9" w:rsidP="00F515FD">
      <w:pPr>
        <w:tabs>
          <w:tab w:val="left" w:pos="3261"/>
          <w:tab w:val="left" w:pos="3828"/>
          <w:tab w:val="left" w:pos="4253"/>
          <w:tab w:val="right" w:leader="dot" w:pos="10080"/>
        </w:tabs>
        <w:ind w:left="567"/>
        <w:jc w:val="both"/>
        <w:rPr>
          <w:sz w:val="22"/>
          <w:szCs w:val="22"/>
        </w:rPr>
      </w:pPr>
      <w:r w:rsidRPr="009B2103">
        <w:rPr>
          <w:sz w:val="22"/>
          <w:szCs w:val="22"/>
        </w:rPr>
        <w:t>Sídlo:</w:t>
      </w:r>
      <w:r w:rsidRPr="009B2103">
        <w:rPr>
          <w:sz w:val="22"/>
          <w:szCs w:val="22"/>
        </w:rPr>
        <w:tab/>
      </w:r>
      <w:r w:rsidRPr="009B2103">
        <w:rPr>
          <w:sz w:val="22"/>
          <w:szCs w:val="22"/>
        </w:rPr>
        <w:tab/>
      </w:r>
      <w:r w:rsidRPr="009B2103">
        <w:rPr>
          <w:sz w:val="22"/>
          <w:szCs w:val="22"/>
        </w:rPr>
        <w:tab/>
      </w:r>
      <w:r w:rsidR="00A96AFA" w:rsidRPr="009B2103">
        <w:rPr>
          <w:sz w:val="22"/>
          <w:szCs w:val="22"/>
        </w:rPr>
        <w:t>Tekovská č. 405/4, 966 54 Tekovské Nemce</w:t>
      </w:r>
    </w:p>
    <w:p w14:paraId="3C2EA159" w14:textId="1480606E" w:rsidR="00AB53C3" w:rsidRPr="009B2103" w:rsidRDefault="006106D9" w:rsidP="00AB53C3">
      <w:pPr>
        <w:ind w:firstLine="567"/>
        <w:rPr>
          <w:sz w:val="22"/>
          <w:szCs w:val="22"/>
        </w:rPr>
      </w:pPr>
      <w:r w:rsidRPr="009B2103">
        <w:rPr>
          <w:sz w:val="22"/>
          <w:szCs w:val="22"/>
        </w:rPr>
        <w:t xml:space="preserve">V jeho mene konajúci:  </w:t>
      </w:r>
      <w:r w:rsidRPr="009B2103">
        <w:rPr>
          <w:sz w:val="22"/>
          <w:szCs w:val="22"/>
        </w:rPr>
        <w:tab/>
      </w:r>
      <w:r w:rsidRPr="009B2103">
        <w:rPr>
          <w:sz w:val="22"/>
          <w:szCs w:val="22"/>
        </w:rPr>
        <w:tab/>
      </w:r>
      <w:r w:rsidRPr="009B2103">
        <w:rPr>
          <w:sz w:val="22"/>
          <w:szCs w:val="22"/>
        </w:rPr>
        <w:tab/>
      </w:r>
      <w:r w:rsidR="00A96AFA" w:rsidRPr="009B2103">
        <w:rPr>
          <w:sz w:val="22"/>
          <w:szCs w:val="22"/>
        </w:rPr>
        <w:t>Mária RUDZANOVÁ, starostka obce</w:t>
      </w:r>
    </w:p>
    <w:p w14:paraId="57C77BDD" w14:textId="4715EDFC" w:rsidR="00C47E57" w:rsidRPr="009B2103" w:rsidRDefault="006106D9" w:rsidP="00C47E57">
      <w:pPr>
        <w:ind w:firstLine="567"/>
        <w:rPr>
          <w:sz w:val="22"/>
          <w:szCs w:val="22"/>
        </w:rPr>
      </w:pPr>
      <w:r w:rsidRPr="009B2103">
        <w:rPr>
          <w:sz w:val="22"/>
          <w:szCs w:val="22"/>
        </w:rPr>
        <w:t>IČO:</w:t>
      </w:r>
      <w:r w:rsidRPr="009B2103">
        <w:rPr>
          <w:sz w:val="22"/>
          <w:szCs w:val="22"/>
        </w:rPr>
        <w:tab/>
      </w:r>
      <w:r w:rsidRPr="009B2103">
        <w:rPr>
          <w:sz w:val="22"/>
          <w:szCs w:val="22"/>
        </w:rPr>
        <w:tab/>
      </w:r>
      <w:r w:rsidRPr="009B2103">
        <w:rPr>
          <w:sz w:val="22"/>
          <w:szCs w:val="22"/>
        </w:rPr>
        <w:tab/>
      </w:r>
      <w:r w:rsidR="00AB53C3" w:rsidRPr="009B2103">
        <w:rPr>
          <w:sz w:val="22"/>
          <w:szCs w:val="22"/>
        </w:rPr>
        <w:tab/>
      </w:r>
      <w:r w:rsidR="00AB53C3" w:rsidRPr="009B2103">
        <w:rPr>
          <w:sz w:val="22"/>
          <w:szCs w:val="22"/>
        </w:rPr>
        <w:tab/>
      </w:r>
      <w:r w:rsidR="00A96AFA" w:rsidRPr="009B2103">
        <w:rPr>
          <w:sz w:val="22"/>
          <w:szCs w:val="22"/>
        </w:rPr>
        <w:t>00321044</w:t>
      </w:r>
    </w:p>
    <w:p w14:paraId="57EAEFD7" w14:textId="0F3DB583" w:rsidR="00D601EB" w:rsidRPr="009B2103" w:rsidRDefault="006106D9" w:rsidP="00C47E57">
      <w:pPr>
        <w:ind w:firstLine="567"/>
        <w:rPr>
          <w:sz w:val="22"/>
          <w:szCs w:val="22"/>
        </w:rPr>
      </w:pPr>
      <w:r w:rsidRPr="009B2103">
        <w:rPr>
          <w:sz w:val="22"/>
          <w:szCs w:val="22"/>
        </w:rPr>
        <w:t>DIČ:</w:t>
      </w:r>
      <w:r w:rsidRPr="009B2103">
        <w:rPr>
          <w:sz w:val="22"/>
          <w:szCs w:val="22"/>
        </w:rPr>
        <w:tab/>
      </w:r>
      <w:r w:rsidRPr="009B2103">
        <w:rPr>
          <w:sz w:val="22"/>
          <w:szCs w:val="22"/>
        </w:rPr>
        <w:tab/>
      </w:r>
      <w:r w:rsidRPr="009B2103">
        <w:rPr>
          <w:sz w:val="22"/>
          <w:szCs w:val="22"/>
        </w:rPr>
        <w:tab/>
      </w:r>
      <w:r w:rsidR="00C47E57" w:rsidRPr="009B2103">
        <w:rPr>
          <w:sz w:val="22"/>
          <w:szCs w:val="22"/>
        </w:rPr>
        <w:tab/>
      </w:r>
      <w:r w:rsidR="00C47E57" w:rsidRPr="009B2103">
        <w:rPr>
          <w:sz w:val="22"/>
          <w:szCs w:val="22"/>
        </w:rPr>
        <w:tab/>
      </w:r>
      <w:r w:rsidR="00A96AFA" w:rsidRPr="009B2103">
        <w:rPr>
          <w:sz w:val="22"/>
          <w:szCs w:val="22"/>
        </w:rPr>
        <w:t>2021111488</w:t>
      </w:r>
    </w:p>
    <w:p w14:paraId="020C98FA" w14:textId="66288185" w:rsidR="00C47E57" w:rsidRPr="009B2103" w:rsidRDefault="00D601EB" w:rsidP="00AB53C3">
      <w:pPr>
        <w:tabs>
          <w:tab w:val="left" w:pos="3261"/>
          <w:tab w:val="left" w:pos="3828"/>
          <w:tab w:val="left" w:pos="4253"/>
          <w:tab w:val="right" w:leader="dot" w:pos="10080"/>
        </w:tabs>
        <w:ind w:left="567"/>
        <w:jc w:val="both"/>
        <w:rPr>
          <w:sz w:val="22"/>
          <w:szCs w:val="22"/>
        </w:rPr>
      </w:pPr>
      <w:r w:rsidRPr="009B2103">
        <w:rPr>
          <w:sz w:val="22"/>
          <w:szCs w:val="22"/>
        </w:rPr>
        <w:t xml:space="preserve">Bankové spojenie: </w:t>
      </w:r>
      <w:r w:rsidRPr="009B2103">
        <w:rPr>
          <w:sz w:val="22"/>
          <w:szCs w:val="22"/>
        </w:rPr>
        <w:tab/>
      </w:r>
      <w:r w:rsidRPr="009B2103">
        <w:rPr>
          <w:sz w:val="22"/>
          <w:szCs w:val="22"/>
        </w:rPr>
        <w:tab/>
      </w:r>
      <w:r w:rsidR="00A96AFA" w:rsidRPr="009B2103">
        <w:rPr>
          <w:sz w:val="22"/>
          <w:szCs w:val="22"/>
        </w:rPr>
        <w:tab/>
        <w:t>VÚB a.s.</w:t>
      </w:r>
    </w:p>
    <w:p w14:paraId="5394508F" w14:textId="59C943E6" w:rsidR="00AB53C3" w:rsidRPr="009B2103" w:rsidRDefault="00D601EB" w:rsidP="00AB53C3">
      <w:pPr>
        <w:tabs>
          <w:tab w:val="left" w:pos="3261"/>
          <w:tab w:val="left" w:pos="3828"/>
          <w:tab w:val="left" w:pos="4253"/>
          <w:tab w:val="right" w:leader="dot" w:pos="10080"/>
        </w:tabs>
        <w:ind w:left="567"/>
        <w:jc w:val="both"/>
        <w:rPr>
          <w:sz w:val="22"/>
          <w:szCs w:val="22"/>
        </w:rPr>
      </w:pPr>
      <w:r w:rsidRPr="009B2103">
        <w:rPr>
          <w:sz w:val="22"/>
          <w:szCs w:val="22"/>
        </w:rPr>
        <w:t xml:space="preserve">IBAN: </w:t>
      </w:r>
      <w:r w:rsidRPr="009B2103">
        <w:rPr>
          <w:sz w:val="22"/>
          <w:szCs w:val="22"/>
        </w:rPr>
        <w:tab/>
      </w:r>
      <w:r w:rsidRPr="009B2103">
        <w:rPr>
          <w:sz w:val="22"/>
          <w:szCs w:val="22"/>
        </w:rPr>
        <w:tab/>
      </w:r>
      <w:r w:rsidRPr="009B2103">
        <w:rPr>
          <w:sz w:val="22"/>
          <w:szCs w:val="22"/>
        </w:rPr>
        <w:tab/>
      </w:r>
      <w:r w:rsidR="00A96AFA" w:rsidRPr="009B2103">
        <w:rPr>
          <w:sz w:val="22"/>
          <w:szCs w:val="22"/>
        </w:rPr>
        <w:t>SK08 0200 0000 0000 0252 4422</w:t>
      </w:r>
    </w:p>
    <w:p w14:paraId="04EF5E96" w14:textId="7BE35BAE" w:rsidR="00F45AA9" w:rsidRPr="009B2103" w:rsidRDefault="00F45AA9" w:rsidP="00AB53C3">
      <w:pPr>
        <w:tabs>
          <w:tab w:val="left" w:pos="3261"/>
          <w:tab w:val="left" w:pos="3828"/>
          <w:tab w:val="left" w:pos="4253"/>
          <w:tab w:val="right" w:leader="dot" w:pos="10080"/>
        </w:tabs>
        <w:ind w:left="567"/>
        <w:jc w:val="both"/>
        <w:rPr>
          <w:sz w:val="22"/>
          <w:szCs w:val="22"/>
        </w:rPr>
      </w:pPr>
      <w:r w:rsidRPr="009B2103">
        <w:rPr>
          <w:i/>
          <w:color w:val="000000"/>
          <w:sz w:val="22"/>
          <w:szCs w:val="22"/>
        </w:rPr>
        <w:t>(ďalej len „objednávateľ“)</w:t>
      </w:r>
    </w:p>
    <w:p w14:paraId="6E0C462E" w14:textId="77777777" w:rsidR="00F45AA9" w:rsidRPr="009B2103" w:rsidRDefault="00F45AA9" w:rsidP="00F45AA9">
      <w:pPr>
        <w:ind w:left="284" w:firstLine="424"/>
        <w:rPr>
          <w:i/>
          <w:color w:val="000000"/>
          <w:sz w:val="22"/>
          <w:szCs w:val="22"/>
        </w:rPr>
      </w:pPr>
    </w:p>
    <w:p w14:paraId="67ED3A8F" w14:textId="77777777" w:rsidR="00F45AA9" w:rsidRPr="009B2103" w:rsidRDefault="00F45AA9" w:rsidP="00F45AA9">
      <w:pPr>
        <w:tabs>
          <w:tab w:val="left" w:pos="3402"/>
        </w:tabs>
        <w:ind w:left="284"/>
        <w:rPr>
          <w:color w:val="000000"/>
          <w:sz w:val="22"/>
          <w:szCs w:val="22"/>
        </w:rPr>
      </w:pPr>
      <w:r w:rsidRPr="009B2103">
        <w:rPr>
          <w:b/>
          <w:color w:val="000000"/>
          <w:sz w:val="22"/>
          <w:szCs w:val="22"/>
        </w:rPr>
        <w:t>2. Zhotoviteľ</w:t>
      </w:r>
      <w:r w:rsidRPr="009B2103">
        <w:rPr>
          <w:color w:val="000000"/>
          <w:sz w:val="22"/>
          <w:szCs w:val="22"/>
        </w:rPr>
        <w:t>:</w:t>
      </w:r>
    </w:p>
    <w:p w14:paraId="12EC76DD" w14:textId="77777777" w:rsidR="00F45AA9" w:rsidRPr="009B2103" w:rsidRDefault="00F45AA9" w:rsidP="00F45AA9">
      <w:pPr>
        <w:tabs>
          <w:tab w:val="left" w:pos="3402"/>
          <w:tab w:val="center" w:pos="4536"/>
          <w:tab w:val="right" w:pos="9072"/>
        </w:tabs>
        <w:ind w:left="567"/>
        <w:rPr>
          <w:b/>
          <w:color w:val="000000"/>
          <w:sz w:val="22"/>
          <w:szCs w:val="22"/>
        </w:rPr>
      </w:pPr>
      <w:r w:rsidRPr="009B2103">
        <w:rPr>
          <w:color w:val="000000"/>
          <w:sz w:val="22"/>
          <w:szCs w:val="22"/>
        </w:rPr>
        <w:t>Obchodné meno:</w:t>
      </w:r>
      <w:r w:rsidRPr="009B2103">
        <w:rPr>
          <w:color w:val="000000"/>
          <w:sz w:val="22"/>
          <w:szCs w:val="22"/>
        </w:rPr>
        <w:tab/>
      </w:r>
    </w:p>
    <w:p w14:paraId="1498B9E1" w14:textId="77777777" w:rsidR="00F45AA9" w:rsidRPr="009B2103" w:rsidRDefault="00F45AA9" w:rsidP="00F45AA9">
      <w:pPr>
        <w:tabs>
          <w:tab w:val="left" w:pos="3402"/>
        </w:tabs>
        <w:ind w:left="567"/>
        <w:rPr>
          <w:color w:val="000000"/>
          <w:sz w:val="22"/>
          <w:szCs w:val="22"/>
        </w:rPr>
      </w:pPr>
      <w:r w:rsidRPr="009B2103">
        <w:rPr>
          <w:color w:val="000000"/>
          <w:sz w:val="22"/>
          <w:szCs w:val="22"/>
        </w:rPr>
        <w:t>Sídlo:</w:t>
      </w:r>
      <w:r w:rsidRPr="009B2103">
        <w:rPr>
          <w:color w:val="000000"/>
          <w:sz w:val="22"/>
          <w:szCs w:val="22"/>
        </w:rPr>
        <w:tab/>
      </w:r>
    </w:p>
    <w:p w14:paraId="421FAC0E" w14:textId="77777777" w:rsidR="00F45AA9" w:rsidRPr="009B2103" w:rsidRDefault="00F45AA9" w:rsidP="00F45AA9">
      <w:pPr>
        <w:tabs>
          <w:tab w:val="left" w:pos="3402"/>
        </w:tabs>
        <w:ind w:left="567"/>
        <w:rPr>
          <w:color w:val="000000"/>
          <w:sz w:val="22"/>
          <w:szCs w:val="22"/>
        </w:rPr>
      </w:pPr>
      <w:r w:rsidRPr="009B2103">
        <w:rPr>
          <w:color w:val="000000"/>
          <w:sz w:val="22"/>
          <w:szCs w:val="22"/>
        </w:rPr>
        <w:t>Zastúpený:</w:t>
      </w:r>
      <w:r w:rsidRPr="009B2103">
        <w:rPr>
          <w:color w:val="000000"/>
          <w:sz w:val="22"/>
          <w:szCs w:val="22"/>
        </w:rPr>
        <w:tab/>
      </w:r>
    </w:p>
    <w:p w14:paraId="54185B38" w14:textId="77777777" w:rsidR="00F45AA9" w:rsidRPr="009B2103" w:rsidRDefault="00F45AA9" w:rsidP="00F45AA9">
      <w:pPr>
        <w:tabs>
          <w:tab w:val="left" w:pos="3402"/>
        </w:tabs>
        <w:ind w:left="567"/>
        <w:rPr>
          <w:color w:val="000000"/>
          <w:sz w:val="22"/>
          <w:szCs w:val="22"/>
        </w:rPr>
      </w:pPr>
      <w:r w:rsidRPr="009B2103">
        <w:rPr>
          <w:color w:val="000000"/>
          <w:sz w:val="22"/>
          <w:szCs w:val="22"/>
        </w:rPr>
        <w:t>Oprávnený rokovať vo veciach:</w:t>
      </w:r>
      <w:r w:rsidRPr="009B2103">
        <w:rPr>
          <w:color w:val="000000"/>
          <w:sz w:val="22"/>
          <w:szCs w:val="22"/>
        </w:rPr>
        <w:tab/>
      </w:r>
    </w:p>
    <w:p w14:paraId="45704DC8" w14:textId="77777777" w:rsidR="00F45AA9" w:rsidRPr="009B2103" w:rsidRDefault="00F45AA9" w:rsidP="00F45AA9">
      <w:pPr>
        <w:tabs>
          <w:tab w:val="left" w:pos="3402"/>
        </w:tabs>
        <w:ind w:left="567"/>
        <w:rPr>
          <w:color w:val="000000"/>
          <w:sz w:val="22"/>
          <w:szCs w:val="22"/>
        </w:rPr>
      </w:pPr>
      <w:r w:rsidRPr="009B2103">
        <w:rPr>
          <w:sz w:val="22"/>
          <w:szCs w:val="22"/>
          <w:lang w:eastAsia="cs-CZ"/>
        </w:rPr>
        <w:t>a) zmluvných:</w:t>
      </w:r>
      <w:r w:rsidRPr="009B2103">
        <w:rPr>
          <w:color w:val="000000"/>
          <w:sz w:val="22"/>
          <w:szCs w:val="22"/>
        </w:rPr>
        <w:tab/>
      </w:r>
    </w:p>
    <w:p w14:paraId="0064D4B7" w14:textId="77777777" w:rsidR="00F45AA9" w:rsidRPr="009B2103" w:rsidRDefault="00F45AA9" w:rsidP="00F45AA9">
      <w:pPr>
        <w:tabs>
          <w:tab w:val="left" w:pos="3402"/>
        </w:tabs>
        <w:ind w:left="567"/>
        <w:rPr>
          <w:color w:val="000000"/>
          <w:sz w:val="22"/>
          <w:szCs w:val="22"/>
        </w:rPr>
      </w:pPr>
      <w:r w:rsidRPr="009B2103">
        <w:rPr>
          <w:sz w:val="22"/>
          <w:szCs w:val="22"/>
          <w:lang w:eastAsia="cs-CZ"/>
        </w:rPr>
        <w:t>b) technických:</w:t>
      </w:r>
      <w:r w:rsidRPr="009B2103">
        <w:rPr>
          <w:color w:val="000000"/>
          <w:sz w:val="22"/>
          <w:szCs w:val="22"/>
        </w:rPr>
        <w:tab/>
      </w:r>
    </w:p>
    <w:p w14:paraId="374128E7" w14:textId="77777777" w:rsidR="00F45AA9" w:rsidRPr="009B2103" w:rsidRDefault="00F45AA9" w:rsidP="00F45AA9">
      <w:pPr>
        <w:tabs>
          <w:tab w:val="left" w:pos="3402"/>
        </w:tabs>
        <w:ind w:left="567"/>
        <w:rPr>
          <w:color w:val="000000"/>
          <w:sz w:val="22"/>
          <w:szCs w:val="22"/>
        </w:rPr>
      </w:pPr>
      <w:r w:rsidRPr="009B2103">
        <w:rPr>
          <w:color w:val="000000"/>
          <w:sz w:val="22"/>
          <w:szCs w:val="22"/>
        </w:rPr>
        <w:t>IČO:</w:t>
      </w:r>
      <w:r w:rsidRPr="009B2103">
        <w:rPr>
          <w:color w:val="000000"/>
          <w:sz w:val="22"/>
          <w:szCs w:val="22"/>
        </w:rPr>
        <w:tab/>
      </w:r>
    </w:p>
    <w:p w14:paraId="59CAF724" w14:textId="77777777" w:rsidR="00F45AA9" w:rsidRPr="009B2103" w:rsidRDefault="00F45AA9" w:rsidP="00F45AA9">
      <w:pPr>
        <w:tabs>
          <w:tab w:val="left" w:pos="3402"/>
        </w:tabs>
        <w:ind w:left="567"/>
        <w:rPr>
          <w:color w:val="000000"/>
          <w:sz w:val="22"/>
          <w:szCs w:val="22"/>
        </w:rPr>
      </w:pPr>
      <w:r w:rsidRPr="009B2103">
        <w:rPr>
          <w:color w:val="000000"/>
          <w:sz w:val="22"/>
          <w:szCs w:val="22"/>
        </w:rPr>
        <w:t>DIČ/IČ DPH:</w:t>
      </w:r>
      <w:r w:rsidRPr="009B2103">
        <w:rPr>
          <w:color w:val="000000"/>
          <w:sz w:val="22"/>
          <w:szCs w:val="22"/>
        </w:rPr>
        <w:tab/>
      </w:r>
    </w:p>
    <w:p w14:paraId="5A780468" w14:textId="77777777" w:rsidR="00F45AA9" w:rsidRPr="009B2103" w:rsidRDefault="00F45AA9" w:rsidP="00F45AA9">
      <w:pPr>
        <w:tabs>
          <w:tab w:val="left" w:pos="3402"/>
        </w:tabs>
        <w:ind w:left="567"/>
        <w:rPr>
          <w:color w:val="000000"/>
          <w:sz w:val="22"/>
          <w:szCs w:val="22"/>
        </w:rPr>
      </w:pPr>
      <w:r w:rsidRPr="009B2103">
        <w:rPr>
          <w:color w:val="000000"/>
          <w:sz w:val="22"/>
          <w:szCs w:val="22"/>
        </w:rPr>
        <w:t>Bankové spojenie:</w:t>
      </w:r>
      <w:r w:rsidRPr="009B2103">
        <w:rPr>
          <w:color w:val="000000"/>
          <w:sz w:val="22"/>
          <w:szCs w:val="22"/>
        </w:rPr>
        <w:tab/>
      </w:r>
    </w:p>
    <w:p w14:paraId="494DEBF0" w14:textId="77777777" w:rsidR="00F45AA9" w:rsidRPr="009B2103" w:rsidRDefault="00F45AA9" w:rsidP="00F45AA9">
      <w:pPr>
        <w:tabs>
          <w:tab w:val="left" w:pos="3402"/>
        </w:tabs>
        <w:ind w:left="567"/>
        <w:rPr>
          <w:color w:val="000000"/>
          <w:sz w:val="22"/>
          <w:szCs w:val="22"/>
        </w:rPr>
      </w:pPr>
      <w:r w:rsidRPr="009B2103">
        <w:rPr>
          <w:color w:val="000000"/>
          <w:sz w:val="22"/>
          <w:szCs w:val="22"/>
        </w:rPr>
        <w:t>IBAN:</w:t>
      </w:r>
      <w:r w:rsidRPr="009B2103">
        <w:rPr>
          <w:color w:val="000000"/>
          <w:sz w:val="22"/>
          <w:szCs w:val="22"/>
        </w:rPr>
        <w:tab/>
      </w:r>
    </w:p>
    <w:p w14:paraId="4D612E14" w14:textId="77777777" w:rsidR="00F45AA9" w:rsidRPr="009B2103" w:rsidRDefault="00F45AA9" w:rsidP="00F45AA9">
      <w:pPr>
        <w:tabs>
          <w:tab w:val="left" w:pos="3402"/>
        </w:tabs>
        <w:ind w:left="567"/>
        <w:rPr>
          <w:color w:val="000000"/>
          <w:sz w:val="22"/>
          <w:szCs w:val="22"/>
        </w:rPr>
      </w:pPr>
      <w:r w:rsidRPr="009B2103">
        <w:rPr>
          <w:color w:val="000000"/>
          <w:sz w:val="22"/>
          <w:szCs w:val="22"/>
        </w:rPr>
        <w:t>Číslo telefónu:</w:t>
      </w:r>
      <w:r w:rsidRPr="009B2103">
        <w:rPr>
          <w:color w:val="000000"/>
          <w:sz w:val="22"/>
          <w:szCs w:val="22"/>
        </w:rPr>
        <w:tab/>
      </w:r>
    </w:p>
    <w:p w14:paraId="24319194" w14:textId="77777777" w:rsidR="00F45AA9" w:rsidRPr="009B2103" w:rsidRDefault="00F45AA9" w:rsidP="00F45AA9">
      <w:pPr>
        <w:tabs>
          <w:tab w:val="left" w:pos="3402"/>
        </w:tabs>
        <w:ind w:left="567"/>
        <w:rPr>
          <w:color w:val="000000"/>
          <w:sz w:val="22"/>
          <w:szCs w:val="22"/>
        </w:rPr>
      </w:pPr>
      <w:r w:rsidRPr="009B2103">
        <w:rPr>
          <w:color w:val="000000"/>
          <w:sz w:val="22"/>
          <w:szCs w:val="22"/>
        </w:rPr>
        <w:t>Číslo faxu/mail:</w:t>
      </w:r>
      <w:r w:rsidRPr="009B2103">
        <w:rPr>
          <w:color w:val="000000"/>
          <w:sz w:val="22"/>
          <w:szCs w:val="22"/>
        </w:rPr>
        <w:tab/>
      </w:r>
    </w:p>
    <w:p w14:paraId="1CAAAC37" w14:textId="77777777" w:rsidR="00F45AA9" w:rsidRPr="009B2103" w:rsidRDefault="00F45AA9" w:rsidP="00F45AA9">
      <w:pPr>
        <w:tabs>
          <w:tab w:val="left" w:pos="3402"/>
        </w:tabs>
        <w:ind w:left="567"/>
        <w:rPr>
          <w:color w:val="000000"/>
          <w:sz w:val="22"/>
          <w:szCs w:val="22"/>
        </w:rPr>
      </w:pPr>
      <w:r w:rsidRPr="009B2103">
        <w:rPr>
          <w:color w:val="000000"/>
          <w:sz w:val="22"/>
          <w:szCs w:val="22"/>
        </w:rPr>
        <w:t>Registrácia:</w:t>
      </w:r>
      <w:r w:rsidRPr="009B2103">
        <w:rPr>
          <w:color w:val="000000"/>
          <w:sz w:val="22"/>
          <w:szCs w:val="22"/>
        </w:rPr>
        <w:tab/>
      </w:r>
    </w:p>
    <w:p w14:paraId="5A9D7E77" w14:textId="77777777" w:rsidR="00F45AA9" w:rsidRPr="009B2103" w:rsidRDefault="00F45AA9" w:rsidP="00F45AA9">
      <w:pPr>
        <w:tabs>
          <w:tab w:val="left" w:pos="3402"/>
        </w:tabs>
        <w:ind w:left="567"/>
        <w:rPr>
          <w:i/>
          <w:color w:val="000000"/>
          <w:sz w:val="22"/>
          <w:szCs w:val="22"/>
        </w:rPr>
      </w:pPr>
      <w:r w:rsidRPr="009B2103">
        <w:rPr>
          <w:i/>
          <w:color w:val="000000"/>
          <w:sz w:val="22"/>
          <w:szCs w:val="22"/>
        </w:rPr>
        <w:t>(ďalej len „zhotoviteľ“)</w:t>
      </w:r>
    </w:p>
    <w:p w14:paraId="670975D1" w14:textId="77777777" w:rsidR="00F45AA9" w:rsidRPr="009B2103" w:rsidRDefault="00F45AA9" w:rsidP="00F45AA9">
      <w:pPr>
        <w:jc w:val="center"/>
        <w:rPr>
          <w:color w:val="000000"/>
          <w:sz w:val="22"/>
          <w:szCs w:val="22"/>
        </w:rPr>
      </w:pPr>
    </w:p>
    <w:p w14:paraId="70F9C3EA" w14:textId="77777777" w:rsidR="00F45AA9" w:rsidRPr="009B2103" w:rsidRDefault="00F45AA9" w:rsidP="00F45AA9">
      <w:pPr>
        <w:jc w:val="center"/>
        <w:rPr>
          <w:b/>
          <w:color w:val="000000"/>
          <w:sz w:val="22"/>
          <w:szCs w:val="22"/>
        </w:rPr>
      </w:pPr>
      <w:r w:rsidRPr="009B2103">
        <w:rPr>
          <w:b/>
          <w:color w:val="000000"/>
          <w:sz w:val="22"/>
          <w:szCs w:val="22"/>
        </w:rPr>
        <w:t>Článok  2</w:t>
      </w:r>
    </w:p>
    <w:p w14:paraId="38DDE4EA" w14:textId="77777777" w:rsidR="00F45AA9" w:rsidRPr="009B2103" w:rsidRDefault="00F45AA9" w:rsidP="00675A15">
      <w:pPr>
        <w:jc w:val="center"/>
        <w:rPr>
          <w:b/>
          <w:color w:val="000000"/>
          <w:sz w:val="22"/>
          <w:szCs w:val="22"/>
        </w:rPr>
      </w:pPr>
      <w:r w:rsidRPr="009B2103">
        <w:rPr>
          <w:b/>
          <w:color w:val="000000"/>
          <w:sz w:val="22"/>
          <w:szCs w:val="22"/>
        </w:rPr>
        <w:t>Východiskové podklady a údaje</w:t>
      </w:r>
    </w:p>
    <w:p w14:paraId="33A3B70E" w14:textId="77777777" w:rsidR="00F45AA9" w:rsidRPr="009B2103" w:rsidRDefault="00F45AA9" w:rsidP="00F45AA9">
      <w:pPr>
        <w:ind w:left="240"/>
        <w:rPr>
          <w:color w:val="000000"/>
          <w:sz w:val="22"/>
          <w:szCs w:val="22"/>
        </w:rPr>
      </w:pPr>
    </w:p>
    <w:p w14:paraId="2AB269F5" w14:textId="007B3DCB" w:rsidR="00F45AA9" w:rsidRPr="009B2103" w:rsidRDefault="00F45AA9" w:rsidP="00F45AA9">
      <w:pPr>
        <w:ind w:left="240"/>
        <w:rPr>
          <w:color w:val="000000"/>
          <w:sz w:val="22"/>
          <w:szCs w:val="22"/>
        </w:rPr>
      </w:pPr>
    </w:p>
    <w:p w14:paraId="740B6CC6" w14:textId="5E155926" w:rsidR="00AB53C3" w:rsidRPr="009B2103" w:rsidRDefault="00A96AFA" w:rsidP="00675A15">
      <w:pPr>
        <w:pStyle w:val="Odsekzoznamu"/>
        <w:numPr>
          <w:ilvl w:val="0"/>
          <w:numId w:val="74"/>
        </w:numPr>
        <w:jc w:val="both"/>
        <w:rPr>
          <w:b/>
          <w:bCs/>
          <w:sz w:val="22"/>
          <w:szCs w:val="22"/>
        </w:rPr>
      </w:pPr>
      <w:r w:rsidRPr="009B2103">
        <w:rPr>
          <w:sz w:val="22"/>
          <w:szCs w:val="22"/>
        </w:rPr>
        <w:t>Podkladom pre spracovanie tejto zmluvy sú s</w:t>
      </w:r>
      <w:r w:rsidR="00F45AA9" w:rsidRPr="009B2103">
        <w:rPr>
          <w:sz w:val="22"/>
          <w:szCs w:val="22"/>
        </w:rPr>
        <w:t>úťažné podklady</w:t>
      </w:r>
      <w:r w:rsidRPr="009B2103">
        <w:rPr>
          <w:sz w:val="22"/>
          <w:szCs w:val="22"/>
        </w:rPr>
        <w:t xml:space="preserve"> </w:t>
      </w:r>
      <w:r w:rsidR="00F45AA9" w:rsidRPr="009B2103">
        <w:rPr>
          <w:sz w:val="22"/>
          <w:szCs w:val="22"/>
        </w:rPr>
        <w:t>objednávateľa pre Výzvu na predkladanie ponúk uverejnenú vo vestníku verejného obstarávania č</w:t>
      </w:r>
      <w:r w:rsidR="005B3E6E" w:rsidRPr="009B2103">
        <w:rPr>
          <w:sz w:val="22"/>
          <w:szCs w:val="22"/>
        </w:rPr>
        <w:t>.</w:t>
      </w:r>
      <w:r w:rsidR="00675A15" w:rsidRPr="009B2103">
        <w:rPr>
          <w:sz w:val="22"/>
          <w:szCs w:val="22"/>
        </w:rPr>
        <w:t xml:space="preserve"> 117/2023 - 15.06.2023, </w:t>
      </w:r>
      <w:r w:rsidR="00675A15" w:rsidRPr="009B2103">
        <w:rPr>
          <w:b/>
          <w:bCs/>
          <w:sz w:val="22"/>
          <w:szCs w:val="22"/>
        </w:rPr>
        <w:t>20467 – MSP</w:t>
      </w:r>
      <w:r w:rsidR="00675A15" w:rsidRPr="009B2103">
        <w:rPr>
          <w:sz w:val="22"/>
          <w:szCs w:val="22"/>
        </w:rPr>
        <w:t xml:space="preserve">, </w:t>
      </w:r>
      <w:r w:rsidR="0019237E" w:rsidRPr="009B2103">
        <w:rPr>
          <w:sz w:val="22"/>
          <w:szCs w:val="22"/>
        </w:rPr>
        <w:t>názov zákazky</w:t>
      </w:r>
      <w:r w:rsidR="00C47E57" w:rsidRPr="009B2103">
        <w:t xml:space="preserve">:  </w:t>
      </w:r>
      <w:r w:rsidR="00E7084A" w:rsidRPr="009B2103">
        <w:rPr>
          <w:b/>
          <w:bCs/>
          <w:sz w:val="22"/>
          <w:szCs w:val="22"/>
        </w:rPr>
        <w:t>ČOV a kanalizácia Tekovské Nemce_II.</w:t>
      </w:r>
    </w:p>
    <w:p w14:paraId="6753E8C0" w14:textId="7558E282" w:rsidR="00F45AA9" w:rsidRPr="009B2103" w:rsidRDefault="00F45AA9" w:rsidP="00AB53C3">
      <w:pPr>
        <w:numPr>
          <w:ilvl w:val="0"/>
          <w:numId w:val="74"/>
        </w:numPr>
        <w:tabs>
          <w:tab w:val="clear" w:pos="600"/>
          <w:tab w:val="left" w:pos="601"/>
        </w:tabs>
        <w:suppressAutoHyphens/>
        <w:jc w:val="both"/>
        <w:rPr>
          <w:sz w:val="22"/>
          <w:szCs w:val="22"/>
        </w:rPr>
      </w:pPr>
      <w:r w:rsidRPr="009B2103">
        <w:rPr>
          <w:sz w:val="22"/>
          <w:szCs w:val="22"/>
        </w:rPr>
        <w:t>Súčasťou súťažných podkladov je aj projektová dokumentácia a zadanie, podľa ktorej sa budú stavebné práce vykonávať.</w:t>
      </w:r>
    </w:p>
    <w:p w14:paraId="04BB7624" w14:textId="599521B4" w:rsidR="00A96AFA" w:rsidRPr="009B2103" w:rsidRDefault="00CA0DC4" w:rsidP="001F0435">
      <w:pPr>
        <w:pStyle w:val="Odsekzoznamu"/>
        <w:numPr>
          <w:ilvl w:val="0"/>
          <w:numId w:val="74"/>
        </w:numPr>
        <w:jc w:val="both"/>
        <w:rPr>
          <w:sz w:val="22"/>
          <w:szCs w:val="22"/>
        </w:rPr>
      </w:pPr>
      <w:r w:rsidRPr="009B2103">
        <w:rPr>
          <w:sz w:val="22"/>
          <w:szCs w:val="22"/>
        </w:rPr>
        <w:t>Predmet zmluvy bude spolufinancovaný z</w:t>
      </w:r>
      <w:r w:rsidR="00F34291" w:rsidRPr="009B2103">
        <w:rPr>
          <w:sz w:val="22"/>
          <w:szCs w:val="22"/>
        </w:rPr>
        <w:t> </w:t>
      </w:r>
      <w:r w:rsidR="00D05A39" w:rsidRPr="009B2103">
        <w:rPr>
          <w:sz w:val="22"/>
          <w:szCs w:val="22"/>
        </w:rPr>
        <w:t>prostriedkov</w:t>
      </w:r>
      <w:r w:rsidR="00F34291" w:rsidRPr="009B2103">
        <w:rPr>
          <w:sz w:val="22"/>
          <w:szCs w:val="22"/>
        </w:rPr>
        <w:t xml:space="preserve"> </w:t>
      </w:r>
      <w:r w:rsidR="00C47E57" w:rsidRPr="009B2103">
        <w:rPr>
          <w:sz w:val="22"/>
          <w:szCs w:val="22"/>
        </w:rPr>
        <w:t>Environmentálneho fondu</w:t>
      </w:r>
      <w:r w:rsidR="00F34291" w:rsidRPr="009B2103">
        <w:rPr>
          <w:sz w:val="22"/>
          <w:szCs w:val="22"/>
        </w:rPr>
        <w:t xml:space="preserve"> alebo z nenávratného finančného príspevku alebo dotácie</w:t>
      </w:r>
      <w:r w:rsidR="00C47E57" w:rsidRPr="009B2103">
        <w:rPr>
          <w:sz w:val="22"/>
          <w:szCs w:val="22"/>
        </w:rPr>
        <w:t xml:space="preserve"> (</w:t>
      </w:r>
      <w:r w:rsidRPr="009B2103">
        <w:rPr>
          <w:sz w:val="22"/>
          <w:szCs w:val="22"/>
        </w:rPr>
        <w:t>ďalej</w:t>
      </w:r>
      <w:r w:rsidR="00C47E57" w:rsidRPr="009B2103">
        <w:rPr>
          <w:sz w:val="22"/>
          <w:szCs w:val="22"/>
        </w:rPr>
        <w:t xml:space="preserve"> len</w:t>
      </w:r>
      <w:r w:rsidRPr="009B2103">
        <w:rPr>
          <w:sz w:val="22"/>
          <w:szCs w:val="22"/>
        </w:rPr>
        <w:t xml:space="preserve"> „poskytovateľ“).</w:t>
      </w:r>
      <w:r w:rsidR="00171F79" w:rsidRPr="009B2103">
        <w:rPr>
          <w:sz w:val="22"/>
          <w:szCs w:val="22"/>
        </w:rPr>
        <w:t xml:space="preserve"> </w:t>
      </w:r>
      <w:r w:rsidR="00A96AFA" w:rsidRPr="009B2103">
        <w:rPr>
          <w:sz w:val="22"/>
          <w:szCs w:val="22"/>
        </w:rPr>
        <w:t>Objednávateľ podal Žiadosť o poskytnutie podpory formou dotácie</w:t>
      </w:r>
      <w:r w:rsidR="00A96AFA" w:rsidRPr="009B2103">
        <w:t xml:space="preserve"> </w:t>
      </w:r>
      <w:r w:rsidR="00A96AFA" w:rsidRPr="009B2103">
        <w:rPr>
          <w:sz w:val="22"/>
          <w:szCs w:val="22"/>
        </w:rPr>
        <w:t>formou dotácie na podporné programové aktivity na rok 2023</w:t>
      </w:r>
      <w:r w:rsidR="00A96AFA" w:rsidRPr="009B2103">
        <w:t xml:space="preserve"> </w:t>
      </w:r>
      <w:r w:rsidR="00A96AFA" w:rsidRPr="009B2103">
        <w:rPr>
          <w:sz w:val="22"/>
          <w:szCs w:val="22"/>
        </w:rPr>
        <w:t xml:space="preserve">v zmysle zákona č. 587/2004 Z. z. o Environmentálnom fonde a o zmene a doplnení niektorých zákonov v znení neskorších predpisov na Výzvu č. B-1/2023, ktorá je v konaní o pridelení dotácie. </w:t>
      </w:r>
    </w:p>
    <w:p w14:paraId="111B159E" w14:textId="4C361A2E" w:rsidR="00A96AFA" w:rsidRPr="009B2103" w:rsidRDefault="00A96AFA" w:rsidP="00A96AFA">
      <w:pPr>
        <w:pStyle w:val="Odsekzoznamu"/>
        <w:numPr>
          <w:ilvl w:val="0"/>
          <w:numId w:val="74"/>
        </w:numPr>
        <w:jc w:val="both"/>
        <w:rPr>
          <w:sz w:val="22"/>
          <w:szCs w:val="22"/>
        </w:rPr>
      </w:pPr>
      <w:r w:rsidRPr="009B2103">
        <w:rPr>
          <w:sz w:val="22"/>
          <w:szCs w:val="22"/>
        </w:rPr>
        <w:t>Zmluvné strany berú na vedomie, že Objednávateľ nemá vlastné zdroje na realizáciu predmetu zákazky a realizácia predmetu zákazky bude možná len na základe poskytnutých dotácií/ NFP/ prostriedkov z iných zdrojov. Objednávateľ sa zaväzuje, že využije všetky existujúce (vhodné) možnosti požiadať príslušného poskytovateľa o poskytnutie prostriedkov/ NFP/ dotácie na realizáciu predmetu plnenia.</w:t>
      </w:r>
    </w:p>
    <w:p w14:paraId="478D266A" w14:textId="77777777" w:rsidR="00A96AFA" w:rsidRPr="009B2103" w:rsidRDefault="00A96AFA" w:rsidP="00A96AFA">
      <w:pPr>
        <w:pStyle w:val="Odsekzoznamu"/>
        <w:ind w:left="600"/>
        <w:jc w:val="both"/>
        <w:rPr>
          <w:sz w:val="22"/>
          <w:szCs w:val="22"/>
        </w:rPr>
      </w:pPr>
    </w:p>
    <w:p w14:paraId="1914EE7C" w14:textId="77777777" w:rsidR="00F45AA9" w:rsidRPr="009B2103" w:rsidRDefault="00F45AA9" w:rsidP="00F45AA9">
      <w:pPr>
        <w:ind w:left="240"/>
        <w:jc w:val="center"/>
        <w:rPr>
          <w:b/>
          <w:color w:val="000000"/>
          <w:sz w:val="22"/>
          <w:szCs w:val="22"/>
        </w:rPr>
      </w:pPr>
      <w:r w:rsidRPr="009B2103">
        <w:rPr>
          <w:b/>
          <w:color w:val="000000"/>
          <w:sz w:val="22"/>
          <w:szCs w:val="22"/>
        </w:rPr>
        <w:t>Článok  3</w:t>
      </w:r>
    </w:p>
    <w:p w14:paraId="530DD1A1" w14:textId="77777777" w:rsidR="00F45AA9" w:rsidRPr="009B2103" w:rsidRDefault="00F45AA9" w:rsidP="00F45AA9">
      <w:pPr>
        <w:jc w:val="center"/>
        <w:rPr>
          <w:b/>
          <w:color w:val="000000"/>
          <w:sz w:val="22"/>
          <w:szCs w:val="22"/>
        </w:rPr>
      </w:pPr>
      <w:r w:rsidRPr="009B2103">
        <w:rPr>
          <w:b/>
          <w:color w:val="000000"/>
          <w:sz w:val="22"/>
          <w:szCs w:val="22"/>
        </w:rPr>
        <w:lastRenderedPageBreak/>
        <w:t>Predmet zmluvy</w:t>
      </w:r>
    </w:p>
    <w:p w14:paraId="542FEB5F" w14:textId="77777777" w:rsidR="00F45AA9" w:rsidRPr="009B2103" w:rsidRDefault="00F45AA9" w:rsidP="00F45AA9">
      <w:pPr>
        <w:jc w:val="center"/>
        <w:rPr>
          <w:b/>
          <w:color w:val="000000"/>
          <w:sz w:val="22"/>
          <w:szCs w:val="22"/>
        </w:rPr>
      </w:pPr>
    </w:p>
    <w:p w14:paraId="4D658C34" w14:textId="77777777" w:rsidR="00F45AA9" w:rsidRPr="009B2103" w:rsidRDefault="00F45AA9" w:rsidP="00CD3DFA">
      <w:pPr>
        <w:numPr>
          <w:ilvl w:val="0"/>
          <w:numId w:val="91"/>
        </w:numPr>
        <w:suppressAutoHyphens/>
        <w:jc w:val="both"/>
        <w:rPr>
          <w:sz w:val="22"/>
          <w:szCs w:val="22"/>
        </w:rPr>
      </w:pPr>
      <w:r w:rsidRPr="009B2103">
        <w:rPr>
          <w:sz w:val="22"/>
          <w:szCs w:val="22"/>
        </w:rPr>
        <w:t xml:space="preserve">Zhotoviteľ sa zaväzuje vykonať pre objednávateľa kompletné zabezpečenie prác na stavbe v rozsahu podľa článku 2 tejto zmluvy a prílohy č. 1 </w:t>
      </w:r>
      <w:r w:rsidRPr="009B2103">
        <w:rPr>
          <w:b/>
          <w:sz w:val="22"/>
          <w:szCs w:val="22"/>
        </w:rPr>
        <w:t>ocenený výkaz výmer</w:t>
      </w:r>
      <w:r w:rsidRPr="009B2103">
        <w:rPr>
          <w:sz w:val="22"/>
          <w:szCs w:val="22"/>
        </w:rPr>
        <w:t>.</w:t>
      </w:r>
    </w:p>
    <w:p w14:paraId="0F4EAB53" w14:textId="6B5D1176" w:rsidR="00171F79" w:rsidRPr="009B2103" w:rsidRDefault="00171F79" w:rsidP="00171F79">
      <w:pPr>
        <w:suppressAutoHyphens/>
        <w:ind w:left="600"/>
        <w:jc w:val="both"/>
        <w:rPr>
          <w:sz w:val="22"/>
          <w:szCs w:val="22"/>
        </w:rPr>
      </w:pPr>
      <w:r w:rsidRPr="009B2103">
        <w:rPr>
          <w:sz w:val="22"/>
          <w:szCs w:val="22"/>
        </w:rPr>
        <w:t xml:space="preserve">Dielo môže byť realizované po častiach a rozsah jednotlivých častí bude závisieť od finančných možností </w:t>
      </w:r>
      <w:r w:rsidR="00CD3DFA" w:rsidRPr="009B2103">
        <w:rPr>
          <w:sz w:val="22"/>
          <w:szCs w:val="22"/>
        </w:rPr>
        <w:t xml:space="preserve">objednávateľa </w:t>
      </w:r>
      <w:r w:rsidRPr="009B2103">
        <w:rPr>
          <w:sz w:val="22"/>
          <w:szCs w:val="22"/>
        </w:rPr>
        <w:t>podľa článku č. 1 tejto zmluvy.</w:t>
      </w:r>
    </w:p>
    <w:p w14:paraId="4BC087EC" w14:textId="77777777" w:rsidR="00F45AA9" w:rsidRPr="009B2103" w:rsidRDefault="00F45AA9" w:rsidP="00CD3DFA">
      <w:pPr>
        <w:numPr>
          <w:ilvl w:val="0"/>
          <w:numId w:val="91"/>
        </w:numPr>
        <w:suppressAutoHyphens/>
        <w:ind w:left="595" w:hanging="357"/>
        <w:jc w:val="both"/>
        <w:rPr>
          <w:color w:val="000000"/>
          <w:sz w:val="22"/>
          <w:szCs w:val="22"/>
        </w:rPr>
      </w:pPr>
      <w:r w:rsidRPr="009B2103">
        <w:rPr>
          <w:color w:val="000000"/>
          <w:sz w:val="22"/>
          <w:szCs w:val="22"/>
        </w:rPr>
        <w:t>Rozsah realizácie tvoria všetky výkony, dodávky a práce, ktoré sú potrebné pre riadne splnenie zmluvného záväzku zhotoviteľa vrátane vedľajších a dodatočných činností tak, aby predmet diela bol plne funkčný a bol v súlade s príslušnými technologickými predpismi, STN, projektovou dokumentáciou a právnymi predpismi.</w:t>
      </w:r>
    </w:p>
    <w:p w14:paraId="342B4B31" w14:textId="77777777" w:rsidR="00F45AA9" w:rsidRPr="009B2103" w:rsidRDefault="00F45AA9" w:rsidP="00CD3DFA">
      <w:pPr>
        <w:numPr>
          <w:ilvl w:val="0"/>
          <w:numId w:val="91"/>
        </w:numPr>
        <w:suppressAutoHyphens/>
        <w:ind w:left="595" w:hanging="357"/>
        <w:jc w:val="both"/>
        <w:rPr>
          <w:color w:val="000000"/>
          <w:sz w:val="22"/>
          <w:szCs w:val="22"/>
        </w:rPr>
      </w:pPr>
      <w:r w:rsidRPr="009B2103">
        <w:rPr>
          <w:color w:val="000000"/>
          <w:sz w:val="22"/>
          <w:szCs w:val="22"/>
        </w:rPr>
        <w:t>Zhotoviteľ vykoná v rámci svojich zmluvných dodávok tiež všetky potrebné vedľajšie pomocné a dodatočné činnosti, ktoré nie sú síce v podkladoch zmluvy výslovne uvedené, ale pre úplnú vecnú  a odbornú realizáciu zmluvných prác a výkonov, resp. pre ich funkčnosť, sú nevyhnutné.</w:t>
      </w:r>
    </w:p>
    <w:p w14:paraId="79AE3147" w14:textId="27790C98" w:rsidR="00171F79" w:rsidRPr="009B2103" w:rsidRDefault="00F45AA9" w:rsidP="00CD3DFA">
      <w:pPr>
        <w:numPr>
          <w:ilvl w:val="0"/>
          <w:numId w:val="91"/>
        </w:numPr>
        <w:suppressAutoHyphens/>
        <w:ind w:hanging="357"/>
        <w:jc w:val="both"/>
        <w:rPr>
          <w:color w:val="000000"/>
          <w:sz w:val="22"/>
          <w:szCs w:val="22"/>
        </w:rPr>
      </w:pPr>
      <w:r w:rsidRPr="009B2103">
        <w:rPr>
          <w:color w:val="000000"/>
          <w:sz w:val="22"/>
          <w:szCs w:val="22"/>
        </w:rPr>
        <w:t>Poskytnuté služby, uskutočnené práce a dodaný tovar (výrobky, stavebný materiál) v rámci realizácie tejto zmluvy musia mať pôvod v krajinách EÚ alebo v asociovaných krajinách. V prípade, ak sa služby, práca, tovar na realizáciu predmetu zmluvy v krajinách uvedených v predchádzajúcej vete neposkytujú, resp. nevyrábajú, alebo ich z iných objektívnych príčin nemožno z týchto krajín získať, môže si zhotoviteľ nechať dodať služby, práce a tovar, ktoré majú pôvod v inej tretej krajine. Túto skutočnosť je však zhotoviteľ objednávateľovi povinný preukázať písomnými dokladmi predloženými v origináli a aj ich úradným preložením do slovenského jazyka. Objednávateľ požaduje preukázať pôvod materiálov a výrobkov použitých na predmet zmluvy.</w:t>
      </w:r>
    </w:p>
    <w:p w14:paraId="5040EAB8" w14:textId="2E9A1098" w:rsidR="00F45AA9" w:rsidRPr="009B2103" w:rsidRDefault="00F45AA9" w:rsidP="00CD3DFA">
      <w:pPr>
        <w:numPr>
          <w:ilvl w:val="0"/>
          <w:numId w:val="91"/>
        </w:numPr>
        <w:suppressAutoHyphens/>
        <w:jc w:val="both"/>
        <w:rPr>
          <w:color w:val="000000"/>
          <w:sz w:val="22"/>
          <w:szCs w:val="22"/>
        </w:rPr>
      </w:pPr>
      <w:r w:rsidRPr="009B2103">
        <w:rPr>
          <w:color w:val="000000"/>
          <w:sz w:val="22"/>
          <w:szCs w:val="22"/>
        </w:rPr>
        <w:t>Objednávateľ je oprávnený zvýšiť alebo znížiť rozsah diela (meniť rozsah jednotlivých položiek výkazu výmer) alebo požadovať akúkoľvek zmenu diela (dodatočné doplnenie, resp. vylúčenie niektorých položiek z výkazu výmer) priamo súvisiacu s dielom, ak je to v súlade s ustanovením § 18 ZVO. Akékoľvek zmeny týkajúce sa rozsahu diela musia byť  zároveň vopred schválené objednávateľom aj poskytovateľom</w:t>
      </w:r>
      <w:r w:rsidR="00CA0DC4" w:rsidRPr="009B2103">
        <w:rPr>
          <w:color w:val="000000"/>
          <w:sz w:val="22"/>
          <w:szCs w:val="22"/>
        </w:rPr>
        <w:t xml:space="preserve"> </w:t>
      </w:r>
      <w:r w:rsidR="00CA0DC4" w:rsidRPr="009B2103">
        <w:rPr>
          <w:sz w:val="22"/>
          <w:szCs w:val="22"/>
        </w:rPr>
        <w:t>prostriedkov</w:t>
      </w:r>
      <w:r w:rsidR="00D05A39" w:rsidRPr="009B2103">
        <w:rPr>
          <w:sz w:val="22"/>
          <w:szCs w:val="22"/>
        </w:rPr>
        <w:t>/</w:t>
      </w:r>
      <w:r w:rsidR="00CD3DFA" w:rsidRPr="009B2103">
        <w:rPr>
          <w:sz w:val="22"/>
          <w:szCs w:val="22"/>
        </w:rPr>
        <w:t xml:space="preserve"> </w:t>
      </w:r>
      <w:r w:rsidR="00D05A39" w:rsidRPr="009B2103">
        <w:rPr>
          <w:sz w:val="22"/>
          <w:szCs w:val="22"/>
        </w:rPr>
        <w:t>dotácie</w:t>
      </w:r>
      <w:r w:rsidR="00CD3DFA" w:rsidRPr="009B2103">
        <w:rPr>
          <w:sz w:val="22"/>
          <w:szCs w:val="22"/>
        </w:rPr>
        <w:t>/ NFP</w:t>
      </w:r>
      <w:r w:rsidR="00D05A39" w:rsidRPr="009B2103">
        <w:rPr>
          <w:sz w:val="22"/>
          <w:szCs w:val="22"/>
        </w:rPr>
        <w:t>.</w:t>
      </w:r>
    </w:p>
    <w:p w14:paraId="657967CA" w14:textId="77777777" w:rsidR="00F45AA9" w:rsidRPr="009B2103" w:rsidRDefault="00F45AA9" w:rsidP="00CD3DFA">
      <w:pPr>
        <w:numPr>
          <w:ilvl w:val="0"/>
          <w:numId w:val="91"/>
        </w:numPr>
        <w:suppressAutoHyphens/>
        <w:ind w:left="595" w:hanging="357"/>
        <w:jc w:val="both"/>
        <w:rPr>
          <w:color w:val="000000"/>
          <w:sz w:val="22"/>
          <w:szCs w:val="22"/>
        </w:rPr>
      </w:pPr>
      <w:r w:rsidRPr="009B2103">
        <w:rPr>
          <w:color w:val="000000"/>
          <w:sz w:val="22"/>
          <w:szCs w:val="22"/>
        </w:rPr>
        <w:t>Zhotoviteľ sa zaväzuje akceptovať zmeny v rozsahu diela vyžiadané objednávateľom písomne a uzatvoriť na ich rozsah dodatok k tejto zmluve.</w:t>
      </w:r>
    </w:p>
    <w:p w14:paraId="7D8F8D24" w14:textId="77777777" w:rsidR="00F45AA9" w:rsidRPr="009B2103" w:rsidRDefault="00F45AA9" w:rsidP="00CD3DFA">
      <w:pPr>
        <w:numPr>
          <w:ilvl w:val="0"/>
          <w:numId w:val="91"/>
        </w:numPr>
        <w:suppressAutoHyphens/>
        <w:ind w:left="595" w:hanging="357"/>
        <w:jc w:val="both"/>
        <w:rPr>
          <w:color w:val="000000"/>
          <w:sz w:val="22"/>
          <w:szCs w:val="22"/>
        </w:rPr>
      </w:pPr>
      <w:r w:rsidRPr="009B2103">
        <w:rPr>
          <w:color w:val="000000"/>
          <w:sz w:val="22"/>
          <w:szCs w:val="22"/>
        </w:rPr>
        <w:t>Zhotoviteľ nemá právo požadovať objednanie iných súvisiacich a predchádzajúcich prác mimo rozsahu prác stanovených touto zmluvou. Objednávateľ môže objednávať tieto práce u tretieho subjektu.</w:t>
      </w:r>
    </w:p>
    <w:p w14:paraId="07269957" w14:textId="77777777" w:rsidR="00F45AA9" w:rsidRPr="009B2103" w:rsidRDefault="00F45AA9" w:rsidP="00CD3DFA">
      <w:pPr>
        <w:numPr>
          <w:ilvl w:val="0"/>
          <w:numId w:val="91"/>
        </w:numPr>
        <w:suppressAutoHyphens/>
        <w:ind w:left="595" w:hanging="357"/>
        <w:jc w:val="both"/>
        <w:rPr>
          <w:color w:val="000000"/>
          <w:sz w:val="22"/>
          <w:szCs w:val="22"/>
        </w:rPr>
      </w:pPr>
      <w:r w:rsidRPr="009B2103">
        <w:rPr>
          <w:sz w:val="22"/>
          <w:szCs w:val="22"/>
        </w:rPr>
        <w:t>Zabezpečenie potrebných dokumentov k predmetu zmluvy a prípadných zmien stavby pred dokončením, v prípade zmien na strane zhotoviteľa v súlade s legislatívou. Zmenami na strane zhotoviteľa sa rozumejú všetky zmeny, ktoré sú potrebné pre to, aby boli splnené všetky požiadavky vyplývajúce z tejto zmluvy.</w:t>
      </w:r>
    </w:p>
    <w:p w14:paraId="6ED54A70" w14:textId="77777777" w:rsidR="00F45AA9" w:rsidRPr="009B2103" w:rsidRDefault="00F45AA9" w:rsidP="00F45AA9">
      <w:pPr>
        <w:rPr>
          <w:b/>
          <w:color w:val="000000"/>
          <w:sz w:val="22"/>
          <w:szCs w:val="22"/>
        </w:rPr>
      </w:pPr>
    </w:p>
    <w:p w14:paraId="07958E7F" w14:textId="77777777" w:rsidR="00F45AA9" w:rsidRPr="009B2103" w:rsidRDefault="00F45AA9" w:rsidP="00F45AA9">
      <w:pPr>
        <w:ind w:left="240"/>
        <w:jc w:val="center"/>
        <w:rPr>
          <w:b/>
          <w:color w:val="000000"/>
          <w:sz w:val="22"/>
          <w:szCs w:val="22"/>
        </w:rPr>
      </w:pPr>
      <w:r w:rsidRPr="009B2103">
        <w:rPr>
          <w:b/>
          <w:color w:val="000000"/>
          <w:sz w:val="22"/>
          <w:szCs w:val="22"/>
        </w:rPr>
        <w:t>Článok  4</w:t>
      </w:r>
    </w:p>
    <w:p w14:paraId="0F884F85" w14:textId="77777777" w:rsidR="00F45AA9" w:rsidRPr="009B2103" w:rsidRDefault="00F45AA9" w:rsidP="00F45AA9">
      <w:pPr>
        <w:jc w:val="center"/>
        <w:rPr>
          <w:b/>
          <w:color w:val="000000"/>
          <w:sz w:val="22"/>
          <w:szCs w:val="22"/>
        </w:rPr>
      </w:pPr>
      <w:r w:rsidRPr="009B2103">
        <w:rPr>
          <w:b/>
          <w:color w:val="000000"/>
          <w:sz w:val="22"/>
          <w:szCs w:val="22"/>
        </w:rPr>
        <w:t>Lehota a miesto plnenia</w:t>
      </w:r>
    </w:p>
    <w:p w14:paraId="7B5F4953" w14:textId="77777777" w:rsidR="00F45AA9" w:rsidRPr="009B2103" w:rsidRDefault="00F45AA9" w:rsidP="00F45AA9">
      <w:pPr>
        <w:ind w:left="709" w:hanging="425"/>
        <w:jc w:val="both"/>
        <w:rPr>
          <w:color w:val="000000"/>
          <w:sz w:val="22"/>
          <w:szCs w:val="22"/>
        </w:rPr>
      </w:pPr>
    </w:p>
    <w:p w14:paraId="118CF535" w14:textId="77777777" w:rsidR="00F45AA9" w:rsidRPr="009B2103" w:rsidRDefault="00F45AA9" w:rsidP="0083709E">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Zhotoviteľ sa zaväzuje vykonať práce, rozsah ktorých je určený v článku 3 tejto zmluvy, v nasledovných lehotách:</w:t>
      </w:r>
    </w:p>
    <w:p w14:paraId="7FBA12E7" w14:textId="77777777" w:rsidR="00D601EB" w:rsidRPr="009B2103" w:rsidRDefault="00F45AA9" w:rsidP="00D601EB">
      <w:pPr>
        <w:numPr>
          <w:ilvl w:val="0"/>
          <w:numId w:val="72"/>
        </w:numPr>
        <w:suppressAutoHyphens/>
        <w:autoSpaceDE w:val="0"/>
        <w:autoSpaceDN w:val="0"/>
        <w:ind w:left="993" w:hanging="284"/>
        <w:jc w:val="both"/>
        <w:rPr>
          <w:rFonts w:eastAsia="Batang"/>
          <w:b/>
          <w:sz w:val="22"/>
          <w:szCs w:val="22"/>
          <w:lang w:bidi="he-IL"/>
        </w:rPr>
      </w:pPr>
      <w:r w:rsidRPr="009B2103">
        <w:rPr>
          <w:rFonts w:eastAsia="Batang"/>
          <w:b/>
          <w:sz w:val="22"/>
          <w:szCs w:val="22"/>
          <w:lang w:bidi="he-IL"/>
        </w:rPr>
        <w:t>Začiatok:</w:t>
      </w:r>
      <w:r w:rsidRPr="009B2103">
        <w:rPr>
          <w:rFonts w:eastAsia="Arial Narrow"/>
          <w:sz w:val="22"/>
          <w:szCs w:val="22"/>
        </w:rPr>
        <w:t xml:space="preserve"> odo dňa prevzatia a odovzdania staveniska;</w:t>
      </w:r>
    </w:p>
    <w:p w14:paraId="51E6F2A0" w14:textId="6878EB43" w:rsidR="00D601EB" w:rsidRPr="009B2103" w:rsidRDefault="00F45AA9" w:rsidP="00D601EB">
      <w:pPr>
        <w:numPr>
          <w:ilvl w:val="0"/>
          <w:numId w:val="72"/>
        </w:numPr>
        <w:suppressAutoHyphens/>
        <w:autoSpaceDE w:val="0"/>
        <w:autoSpaceDN w:val="0"/>
        <w:ind w:left="993" w:hanging="284"/>
        <w:jc w:val="both"/>
        <w:rPr>
          <w:rFonts w:eastAsia="Batang"/>
          <w:b/>
          <w:sz w:val="22"/>
          <w:szCs w:val="22"/>
          <w:lang w:bidi="he-IL"/>
        </w:rPr>
      </w:pPr>
      <w:r w:rsidRPr="009B2103">
        <w:rPr>
          <w:rFonts w:eastAsia="Batang"/>
          <w:b/>
          <w:sz w:val="22"/>
          <w:szCs w:val="22"/>
          <w:lang w:bidi="he-IL"/>
        </w:rPr>
        <w:t>Termín realizácie</w:t>
      </w:r>
      <w:r w:rsidR="00D601EB" w:rsidRPr="009B2103">
        <w:rPr>
          <w:rFonts w:eastAsia="Batang"/>
          <w:b/>
          <w:sz w:val="22"/>
          <w:szCs w:val="22"/>
          <w:lang w:bidi="he-IL"/>
        </w:rPr>
        <w:t xml:space="preserve">: do </w:t>
      </w:r>
      <w:r w:rsidR="00E7084A" w:rsidRPr="009B2103">
        <w:rPr>
          <w:rFonts w:eastAsia="Batang"/>
          <w:b/>
          <w:sz w:val="22"/>
          <w:szCs w:val="22"/>
          <w:lang w:bidi="he-IL"/>
        </w:rPr>
        <w:t>18</w:t>
      </w:r>
      <w:r w:rsidR="00D601EB" w:rsidRPr="009B2103">
        <w:rPr>
          <w:rFonts w:eastAsia="Batang"/>
          <w:b/>
          <w:sz w:val="22"/>
          <w:szCs w:val="22"/>
          <w:lang w:bidi="he-IL"/>
        </w:rPr>
        <w:t xml:space="preserve"> mesiacov odo dňa prevzatia a odovzdania staveniska; </w:t>
      </w:r>
    </w:p>
    <w:p w14:paraId="5B2B282D" w14:textId="02DA4B6B" w:rsidR="00D601EB" w:rsidRPr="009B2103" w:rsidRDefault="00F45AA9" w:rsidP="00D601EB">
      <w:pPr>
        <w:numPr>
          <w:ilvl w:val="0"/>
          <w:numId w:val="72"/>
        </w:numPr>
        <w:suppressAutoHyphens/>
        <w:autoSpaceDE w:val="0"/>
        <w:autoSpaceDN w:val="0"/>
        <w:ind w:left="993" w:hanging="284"/>
        <w:jc w:val="both"/>
        <w:rPr>
          <w:rFonts w:eastAsia="Batang"/>
          <w:b/>
          <w:sz w:val="22"/>
          <w:szCs w:val="22"/>
          <w:lang w:bidi="he-IL"/>
        </w:rPr>
      </w:pPr>
      <w:r w:rsidRPr="009B2103">
        <w:rPr>
          <w:rFonts w:eastAsia="Batang"/>
          <w:b/>
          <w:sz w:val="22"/>
          <w:szCs w:val="22"/>
          <w:lang w:bidi="he-IL"/>
        </w:rPr>
        <w:t>Miesto plnenia:</w:t>
      </w:r>
      <w:r w:rsidR="00AB53C3" w:rsidRPr="009B2103">
        <w:rPr>
          <w:rFonts w:eastAsia="Batang"/>
          <w:b/>
          <w:sz w:val="22"/>
          <w:szCs w:val="22"/>
          <w:lang w:bidi="he-IL"/>
        </w:rPr>
        <w:t xml:space="preserve"> </w:t>
      </w:r>
      <w:r w:rsidR="00C47E57" w:rsidRPr="009B2103">
        <w:rPr>
          <w:rFonts w:eastAsia="Arial Narrow"/>
          <w:sz w:val="22"/>
          <w:szCs w:val="22"/>
        </w:rPr>
        <w:t xml:space="preserve">obec </w:t>
      </w:r>
      <w:r w:rsidR="00E7084A" w:rsidRPr="009B2103">
        <w:rPr>
          <w:rFonts w:eastAsia="Arial Narrow"/>
          <w:sz w:val="22"/>
          <w:szCs w:val="22"/>
        </w:rPr>
        <w:t>Tekovské Nemce.</w:t>
      </w:r>
    </w:p>
    <w:p w14:paraId="08055A5C" w14:textId="2CF19C0A" w:rsidR="00CD3DFA" w:rsidRPr="009B2103" w:rsidRDefault="00CD3DFA" w:rsidP="00CD3DF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 xml:space="preserve">Zhotoviteľ sa zaväzuje realizovať dielo podľa časového harmonogramu prác, ktorý je prílohou č. 5 tejto zmluvy. V prípade, že zhotoviteľ vykoná dielo pred dohodnutým termínom, zaväzuje sa objednávateľ riadne zhotovené dielo prevziať aj v skoršom ponúknutom termíne. Počet stanovených kalendárnych dní zhotoviteľom je záväzný. </w:t>
      </w:r>
      <w:r w:rsidR="00066D09" w:rsidRPr="009B2103">
        <w:rPr>
          <w:rFonts w:eastAsia="Batang"/>
          <w:sz w:val="22"/>
          <w:szCs w:val="22"/>
          <w:lang w:bidi="he-IL"/>
        </w:rPr>
        <w:t>V prípade akejkoľvek udalosti postupuje Zhotoviteľ  v zmysle bodu 3 – 6 tohto článku a preruší práce, čo uvedie aj v stavebnom denníku vedenom v zmysle tejto zmluvy.</w:t>
      </w:r>
    </w:p>
    <w:p w14:paraId="48D3341B" w14:textId="3E5487CD" w:rsidR="00CD3DFA" w:rsidRPr="009B2103" w:rsidRDefault="00CD3DFA" w:rsidP="00CD3DF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Dodržiavanie termínu realizácie diela zo strany zhotoviteľa závisí od riadnej a včasnej súčinnosti objednávateľa dohodnutej v zmluve. Po dobu omeškania objednávateľa s poskytnutím súčinnosti nie je zhotoviteľ v omeškaní s plnením záväzku.</w:t>
      </w:r>
    </w:p>
    <w:p w14:paraId="0813E7AE" w14:textId="522E93D1" w:rsidR="00CD3DFA" w:rsidRPr="009B2103" w:rsidRDefault="00D179DA" w:rsidP="00CD3DF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Ak sa dielo realizuje po častiach podľa článku 3 bod 1 druhej vety, platí že po skončení realizácie jednotlivých časti sa prerušia práce, čo sa uvedie aj v stavebnom denníku, po dobu prerušenia prác neplynú termíny.</w:t>
      </w:r>
    </w:p>
    <w:p w14:paraId="4DE52FD2" w14:textId="03694733" w:rsidR="00D179DA" w:rsidRPr="009B2103" w:rsidRDefault="00CD3DFA" w:rsidP="00D179D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 xml:space="preserve">Pre vylúčenie pochybností sa má zato, že úkony a činnosti uvedené v Časovom harmonograme začínajú plynúť odo dňa prevzatia Staveniska podľa tejto Zmluvy a končia sa dňom odovzdania a prevzatia </w:t>
      </w:r>
      <w:r w:rsidR="00BA424A" w:rsidRPr="009B2103">
        <w:rPr>
          <w:rFonts w:eastAsia="Batang"/>
          <w:sz w:val="22"/>
          <w:szCs w:val="22"/>
          <w:lang w:bidi="he-IL"/>
        </w:rPr>
        <w:t xml:space="preserve">dokončeného </w:t>
      </w:r>
      <w:r w:rsidRPr="009B2103">
        <w:rPr>
          <w:rFonts w:eastAsia="Batang"/>
          <w:sz w:val="22"/>
          <w:szCs w:val="22"/>
          <w:lang w:bidi="he-IL"/>
        </w:rPr>
        <w:t>Diela.</w:t>
      </w:r>
    </w:p>
    <w:p w14:paraId="2DAB7B53" w14:textId="77777777" w:rsidR="00D179DA" w:rsidRPr="009B2103" w:rsidRDefault="00D179DA" w:rsidP="00D179D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 xml:space="preserve">Realizácia stavebného diela je podmienená vhodnými klimatickými podmienkami, t. j. objednávateľ odovzdá stavenisko na realizáciu zhotoviteľovi, pokiaľ v predpokladanej lehote realizácie budú vhodné </w:t>
      </w:r>
      <w:r w:rsidRPr="009B2103">
        <w:rPr>
          <w:rFonts w:eastAsia="Batang"/>
          <w:sz w:val="22"/>
          <w:szCs w:val="22"/>
          <w:lang w:bidi="he-IL"/>
        </w:rPr>
        <w:lastRenderedPageBreak/>
        <w:t xml:space="preserve">klimatické podmienky. Zhotoviteľ je oprávnený prerušiť výstavbu v prípade, že klimatické podmienky nebudú umožňovať zrealizovať dielo v požadovanej kvalite za dodržania príslušných noriem, a zákonov. Prerušenie prác musí byť zaznamenané napr. v stavebnom denníku, resp. záznamom. </w:t>
      </w:r>
    </w:p>
    <w:p w14:paraId="208FFD5E" w14:textId="77777777" w:rsidR="00D179DA" w:rsidRPr="009B2103" w:rsidRDefault="00D179DA" w:rsidP="00D179DA">
      <w:pPr>
        <w:suppressAutoHyphens/>
        <w:autoSpaceDE w:val="0"/>
        <w:autoSpaceDN w:val="0"/>
        <w:ind w:left="709"/>
        <w:jc w:val="both"/>
        <w:rPr>
          <w:rFonts w:eastAsia="Batang"/>
          <w:sz w:val="22"/>
          <w:szCs w:val="22"/>
          <w:lang w:bidi="he-IL"/>
        </w:rPr>
      </w:pPr>
      <w:r w:rsidRPr="009B2103">
        <w:rPr>
          <w:rFonts w:eastAsia="Batang"/>
          <w:sz w:val="22"/>
          <w:szCs w:val="22"/>
          <w:lang w:bidi="he-IL"/>
        </w:rPr>
        <w:t>Zhotoviteľ je oprávnený prerušiť výstavbu aj v dôsledku vyššej moci.</w:t>
      </w:r>
    </w:p>
    <w:p w14:paraId="2B5F7B7B" w14:textId="6E5A7D90" w:rsidR="00D179DA" w:rsidRPr="009B2103" w:rsidRDefault="00D179DA" w:rsidP="00D179DA">
      <w:pPr>
        <w:suppressAutoHyphens/>
        <w:autoSpaceDE w:val="0"/>
        <w:autoSpaceDN w:val="0"/>
        <w:ind w:left="709"/>
        <w:jc w:val="both"/>
        <w:rPr>
          <w:rFonts w:eastAsia="Batang"/>
          <w:sz w:val="22"/>
          <w:szCs w:val="22"/>
          <w:lang w:bidi="he-IL"/>
        </w:rPr>
      </w:pPr>
      <w:r w:rsidRPr="009B2103">
        <w:rPr>
          <w:rFonts w:eastAsia="Batang"/>
          <w:sz w:val="22"/>
          <w:szCs w:val="22"/>
          <w:lang w:bidi="he-IL"/>
        </w:rPr>
        <w:t xml:space="preserve">Za vyššiu moc sa považuje udalosť alebo okolnosť (napr. živelná pohroma, povodeň, zemetrasenie, víchrica, mimoriadna situácia / stav ohrozujúci bezpečnosť alebo zdravie, pandémia, vojna a pod.): </w:t>
      </w:r>
    </w:p>
    <w:p w14:paraId="0910F3EE" w14:textId="77777777" w:rsidR="00D179DA" w:rsidRPr="009B2103" w:rsidRDefault="00D179DA" w:rsidP="00D179DA">
      <w:pPr>
        <w:suppressAutoHyphens/>
        <w:autoSpaceDE w:val="0"/>
        <w:autoSpaceDN w:val="0"/>
        <w:ind w:left="993"/>
        <w:jc w:val="both"/>
        <w:rPr>
          <w:rFonts w:eastAsia="Batang"/>
          <w:sz w:val="22"/>
          <w:szCs w:val="22"/>
          <w:lang w:bidi="he-IL"/>
        </w:rPr>
      </w:pPr>
      <w:r w:rsidRPr="009B2103">
        <w:rPr>
          <w:rFonts w:eastAsia="Batang"/>
          <w:sz w:val="22"/>
          <w:szCs w:val="22"/>
          <w:lang w:bidi="he-IL"/>
        </w:rPr>
        <w:t>a)</w:t>
      </w:r>
      <w:r w:rsidRPr="009B2103">
        <w:rPr>
          <w:rFonts w:eastAsia="Batang"/>
          <w:sz w:val="22"/>
          <w:szCs w:val="22"/>
          <w:lang w:bidi="he-IL"/>
        </w:rPr>
        <w:tab/>
        <w:t>ktorá je mimo kontroly zmluvnej strany,</w:t>
      </w:r>
    </w:p>
    <w:p w14:paraId="6A6AA78F" w14:textId="77777777" w:rsidR="00D179DA" w:rsidRPr="009B2103" w:rsidRDefault="00D179DA" w:rsidP="00D179DA">
      <w:pPr>
        <w:suppressAutoHyphens/>
        <w:autoSpaceDE w:val="0"/>
        <w:autoSpaceDN w:val="0"/>
        <w:ind w:left="993"/>
        <w:jc w:val="both"/>
        <w:rPr>
          <w:rFonts w:eastAsia="Batang"/>
          <w:sz w:val="22"/>
          <w:szCs w:val="22"/>
          <w:lang w:bidi="he-IL"/>
        </w:rPr>
      </w:pPr>
      <w:r w:rsidRPr="009B2103">
        <w:rPr>
          <w:rFonts w:eastAsia="Batang"/>
          <w:sz w:val="22"/>
          <w:szCs w:val="22"/>
          <w:lang w:bidi="he-IL"/>
        </w:rPr>
        <w:t>b)</w:t>
      </w:r>
      <w:r w:rsidRPr="009B2103">
        <w:rPr>
          <w:rFonts w:eastAsia="Batang"/>
          <w:sz w:val="22"/>
          <w:szCs w:val="22"/>
          <w:lang w:bidi="he-IL"/>
        </w:rPr>
        <w:tab/>
        <w:t>proti vzniku ktorej sa zmluvná strana nemohla primerane zabezpečiť pred uzavretím tejto zmluvy,</w:t>
      </w:r>
    </w:p>
    <w:p w14:paraId="18AAF856" w14:textId="77777777" w:rsidR="00D179DA" w:rsidRPr="009B2103" w:rsidRDefault="00D179DA" w:rsidP="00D179DA">
      <w:pPr>
        <w:suppressAutoHyphens/>
        <w:autoSpaceDE w:val="0"/>
        <w:autoSpaceDN w:val="0"/>
        <w:ind w:left="993"/>
        <w:jc w:val="both"/>
        <w:rPr>
          <w:rFonts w:eastAsia="Batang"/>
          <w:sz w:val="22"/>
          <w:szCs w:val="22"/>
          <w:lang w:bidi="he-IL"/>
        </w:rPr>
      </w:pPr>
      <w:r w:rsidRPr="009B2103">
        <w:rPr>
          <w:rFonts w:eastAsia="Batang"/>
          <w:sz w:val="22"/>
          <w:szCs w:val="22"/>
          <w:lang w:bidi="he-IL"/>
        </w:rPr>
        <w:t>c)</w:t>
      </w:r>
      <w:r w:rsidRPr="009B2103">
        <w:rPr>
          <w:rFonts w:eastAsia="Batang"/>
          <w:sz w:val="22"/>
          <w:szCs w:val="22"/>
          <w:lang w:bidi="he-IL"/>
        </w:rPr>
        <w:tab/>
        <w:t xml:space="preserve">ktorej sa po jej vzniku, nemohla zmluvná strana patrične vyhnúť alebo ju prekonať, </w:t>
      </w:r>
    </w:p>
    <w:p w14:paraId="7205B77B" w14:textId="77777777" w:rsidR="00D179DA" w:rsidRPr="009B2103" w:rsidRDefault="00D179DA" w:rsidP="00D179DA">
      <w:pPr>
        <w:suppressAutoHyphens/>
        <w:autoSpaceDE w:val="0"/>
        <w:autoSpaceDN w:val="0"/>
        <w:ind w:left="993"/>
        <w:jc w:val="both"/>
        <w:rPr>
          <w:rFonts w:eastAsia="Batang"/>
          <w:sz w:val="22"/>
          <w:szCs w:val="22"/>
          <w:lang w:bidi="he-IL"/>
        </w:rPr>
      </w:pPr>
      <w:r w:rsidRPr="009B2103">
        <w:rPr>
          <w:rFonts w:eastAsia="Batang"/>
          <w:sz w:val="22"/>
          <w:szCs w:val="22"/>
          <w:lang w:bidi="he-IL"/>
        </w:rPr>
        <w:t>d)</w:t>
      </w:r>
      <w:r w:rsidRPr="009B2103">
        <w:rPr>
          <w:rFonts w:eastAsia="Batang"/>
          <w:sz w:val="22"/>
          <w:szCs w:val="22"/>
          <w:lang w:bidi="he-IL"/>
        </w:rPr>
        <w:tab/>
        <w:t>ktorú nie je možné v zásade pripísať druhej zmluvnej strane.</w:t>
      </w:r>
    </w:p>
    <w:p w14:paraId="491DF895" w14:textId="77777777" w:rsidR="00BA424A" w:rsidRPr="009B2103" w:rsidRDefault="00D179DA" w:rsidP="00BA424A">
      <w:pPr>
        <w:suppressAutoHyphens/>
        <w:autoSpaceDE w:val="0"/>
        <w:autoSpaceDN w:val="0"/>
        <w:ind w:left="708"/>
        <w:jc w:val="both"/>
        <w:rPr>
          <w:rFonts w:eastAsia="Batang"/>
          <w:sz w:val="22"/>
          <w:szCs w:val="22"/>
          <w:lang w:bidi="he-IL"/>
        </w:rPr>
      </w:pPr>
      <w:r w:rsidRPr="009B2103">
        <w:rPr>
          <w:rFonts w:eastAsia="Batang"/>
          <w:sz w:val="22"/>
          <w:szCs w:val="22"/>
          <w:lang w:bidi="he-IL"/>
        </w:rPr>
        <w:t>Zmluvné termíny sa predlžujú o trvanie nevhodných klimatických podmienok, pre ktoré bolo prerušené vykonávanie diela, o trvanie vyššej moci a o dobu nevyhnutnú na odstránenie jej priamych následkov alebo súvisiacich následkov (napr. obmedzenie určitých komodít na trhu)</w:t>
      </w:r>
      <w:r w:rsidR="00BA424A" w:rsidRPr="009B2103">
        <w:rPr>
          <w:rFonts w:eastAsia="Batang"/>
          <w:sz w:val="22"/>
          <w:szCs w:val="22"/>
          <w:lang w:bidi="he-IL"/>
        </w:rPr>
        <w:t>.</w:t>
      </w:r>
    </w:p>
    <w:p w14:paraId="020ADC76" w14:textId="691E43DA" w:rsidR="00F45AA9" w:rsidRPr="009B2103" w:rsidRDefault="00F45AA9" w:rsidP="00BA424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Nebezpečenstvo škody na predmete plnenia zmluvy nesie v plnom rozsahu zhotoviteľ do doby protokolárneho odovzdania a prevzatia diela.</w:t>
      </w:r>
    </w:p>
    <w:p w14:paraId="64ACA6D1" w14:textId="077333A5" w:rsidR="00F45AA9" w:rsidRPr="009B2103" w:rsidRDefault="00F45AA9" w:rsidP="0083709E">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 xml:space="preserve">Zhotoviteľ musí bezodkladne  písomne informovať objednávateľa o vzniku akejkoľvek  udalosti, ktorá bráni alebo sťažuje vykonanie predmetu zmluvy s dôsledkom predĺženia dohodnutých termínov. Objednávateľ bude tieto udalosti konzultovať vopred s poskytovateľom </w:t>
      </w:r>
      <w:r w:rsidR="00BA424A" w:rsidRPr="009B2103">
        <w:rPr>
          <w:sz w:val="22"/>
          <w:szCs w:val="22"/>
        </w:rPr>
        <w:t>prostriedkov/ dotácie/ NFP.</w:t>
      </w:r>
    </w:p>
    <w:p w14:paraId="4E88824E" w14:textId="77777777" w:rsidR="00F45AA9" w:rsidRPr="009B2103" w:rsidRDefault="00F45AA9" w:rsidP="0083709E">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Objednávateľ ukončené práce prevezme v lehotách podľa tohto článku a zaplatí za ich zhotovenie dohodnutú cenu.</w:t>
      </w:r>
    </w:p>
    <w:p w14:paraId="65FBD721" w14:textId="77777777" w:rsidR="00F45AA9" w:rsidRPr="009B2103" w:rsidRDefault="00F45AA9" w:rsidP="0083709E">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 xml:space="preserve">Za dokončené dielo sa považuje dielo po jeho kompletnom vyhotovení podľa dohodnutého rozsahu a po odstránení všetkých vád a nedorobkov.  </w:t>
      </w:r>
    </w:p>
    <w:p w14:paraId="0280738C" w14:textId="77777777" w:rsidR="00F45AA9" w:rsidRPr="009B2103" w:rsidRDefault="00F45AA9" w:rsidP="00F45AA9">
      <w:pPr>
        <w:tabs>
          <w:tab w:val="num" w:pos="601"/>
        </w:tabs>
        <w:suppressAutoHyphens/>
        <w:jc w:val="both"/>
        <w:rPr>
          <w:color w:val="000000"/>
          <w:sz w:val="22"/>
          <w:szCs w:val="22"/>
        </w:rPr>
      </w:pPr>
    </w:p>
    <w:p w14:paraId="14DD7BC8" w14:textId="77777777" w:rsidR="00F45AA9" w:rsidRPr="009B2103" w:rsidRDefault="00F45AA9" w:rsidP="00F45AA9">
      <w:pPr>
        <w:ind w:left="240"/>
        <w:jc w:val="center"/>
        <w:rPr>
          <w:b/>
          <w:color w:val="000000"/>
          <w:sz w:val="22"/>
          <w:szCs w:val="22"/>
        </w:rPr>
      </w:pPr>
      <w:r w:rsidRPr="009B2103">
        <w:rPr>
          <w:b/>
          <w:color w:val="000000"/>
          <w:sz w:val="22"/>
          <w:szCs w:val="22"/>
        </w:rPr>
        <w:t>Článok 5</w:t>
      </w:r>
    </w:p>
    <w:p w14:paraId="0FE26ACC" w14:textId="77777777" w:rsidR="00F45AA9" w:rsidRPr="009B2103" w:rsidRDefault="00F45AA9" w:rsidP="00F45AA9">
      <w:pPr>
        <w:jc w:val="center"/>
        <w:rPr>
          <w:b/>
          <w:bCs/>
          <w:color w:val="000000"/>
          <w:sz w:val="22"/>
          <w:szCs w:val="22"/>
        </w:rPr>
      </w:pPr>
      <w:r w:rsidRPr="009B2103">
        <w:rPr>
          <w:b/>
          <w:bCs/>
          <w:color w:val="000000"/>
          <w:sz w:val="22"/>
          <w:szCs w:val="22"/>
        </w:rPr>
        <w:t>Cena za  práce</w:t>
      </w:r>
    </w:p>
    <w:p w14:paraId="7C27D4FE" w14:textId="77777777" w:rsidR="00F45AA9" w:rsidRPr="009B2103" w:rsidRDefault="00F45AA9" w:rsidP="00F45AA9">
      <w:pPr>
        <w:jc w:val="both"/>
        <w:rPr>
          <w:color w:val="000000"/>
          <w:sz w:val="22"/>
          <w:szCs w:val="22"/>
        </w:rPr>
      </w:pPr>
    </w:p>
    <w:p w14:paraId="31288A1B"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Cena za zhotovenie predmetu zmluvy v rozsahu uvedenom v článku 3 tejto zmluvy je stanovená dohodou zmluvných strán v zmysle § 3 Zákona č. 18/1996 Z. z. o cenách v znení neskorších predpisov a vyhlášky MF SR č. 87/1996 Z. z., ktorou sa vykonáva Zákon o cenách v znení neskorších predpisov (ďalej Zákon o cenách) a je doložená kompletným rozpočtom nákladov zhotoviteľa na jednotlivé objekty, ktorý tvorí prílohu č. 1 tejto zmluvy.</w:t>
      </w:r>
    </w:p>
    <w:p w14:paraId="21900A27" w14:textId="77777777" w:rsidR="00F45AA9" w:rsidRPr="009B2103" w:rsidRDefault="00F45AA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Spôsob vytvorenia ceny je v súlade s § 2 Zákona o cenách založený na cene obchodného, alebo sprostredkovateľského výkonu, ekonomicky oprávnených nákladov a primeraného zisku.</w:t>
      </w:r>
    </w:p>
    <w:p w14:paraId="2DE245B2" w14:textId="77777777" w:rsidR="00F45AA9" w:rsidRPr="009B2103" w:rsidRDefault="00F45AA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Cena za zhotovenie predmetu zmluvy je:</w:t>
      </w:r>
    </w:p>
    <w:p w14:paraId="5C989B19" w14:textId="77777777" w:rsidR="00F45AA9" w:rsidRPr="009B2103" w:rsidRDefault="00F45AA9" w:rsidP="00F45AA9">
      <w:pPr>
        <w:pStyle w:val="Zarkazkladnhotextu2"/>
        <w:rPr>
          <w:color w:val="000000"/>
          <w:sz w:val="22"/>
          <w:szCs w:val="22"/>
          <w:lang w:eastAsia="sk-SK"/>
        </w:rPr>
      </w:pPr>
      <w:r w:rsidRPr="009B2103">
        <w:rPr>
          <w:b/>
          <w:color w:val="000000"/>
          <w:sz w:val="22"/>
          <w:szCs w:val="22"/>
          <w:lang w:eastAsia="sk-SK"/>
        </w:rPr>
        <w:t>Cena bez DPH</w:t>
      </w:r>
      <w:r w:rsidRPr="009B2103">
        <w:rPr>
          <w:color w:val="000000"/>
          <w:sz w:val="22"/>
          <w:szCs w:val="22"/>
          <w:lang w:eastAsia="sk-SK"/>
        </w:rPr>
        <w:t xml:space="preserve"> ................. €  </w:t>
      </w:r>
    </w:p>
    <w:p w14:paraId="6582FB53" w14:textId="77777777" w:rsidR="00F45AA9" w:rsidRPr="009B2103" w:rsidRDefault="00F45AA9" w:rsidP="00F45AA9">
      <w:pPr>
        <w:pStyle w:val="Zarkazkladnhotextu2"/>
        <w:rPr>
          <w:color w:val="000000"/>
          <w:sz w:val="22"/>
          <w:szCs w:val="22"/>
          <w:lang w:eastAsia="sk-SK"/>
        </w:rPr>
      </w:pPr>
      <w:r w:rsidRPr="009B2103">
        <w:rPr>
          <w:color w:val="000000"/>
          <w:sz w:val="22"/>
          <w:szCs w:val="22"/>
          <w:lang w:eastAsia="sk-SK"/>
        </w:rPr>
        <w:t>Slovom...........................</w:t>
      </w:r>
    </w:p>
    <w:p w14:paraId="6CF098E9" w14:textId="77777777" w:rsidR="00F45AA9" w:rsidRPr="009B2103" w:rsidRDefault="00F45AA9" w:rsidP="00F45AA9">
      <w:pPr>
        <w:pStyle w:val="Zarkazkladnhotextu2"/>
        <w:rPr>
          <w:color w:val="000000"/>
          <w:sz w:val="22"/>
          <w:szCs w:val="22"/>
          <w:lang w:eastAsia="sk-SK"/>
        </w:rPr>
      </w:pPr>
      <w:r w:rsidRPr="009B2103">
        <w:rPr>
          <w:b/>
          <w:color w:val="000000"/>
          <w:sz w:val="22"/>
          <w:szCs w:val="22"/>
          <w:lang w:eastAsia="sk-SK"/>
        </w:rPr>
        <w:t>DPH:</w:t>
      </w:r>
      <w:r w:rsidRPr="009B2103">
        <w:rPr>
          <w:color w:val="000000"/>
          <w:sz w:val="22"/>
          <w:szCs w:val="22"/>
          <w:lang w:eastAsia="sk-SK"/>
        </w:rPr>
        <w:t xml:space="preserve"> ................. €</w:t>
      </w:r>
    </w:p>
    <w:p w14:paraId="652702DA" w14:textId="77777777" w:rsidR="00F45AA9" w:rsidRPr="009B2103" w:rsidRDefault="00F45AA9" w:rsidP="00F45AA9">
      <w:pPr>
        <w:pStyle w:val="Zarkazkladnhotextu2"/>
        <w:rPr>
          <w:color w:val="000000"/>
          <w:sz w:val="22"/>
          <w:szCs w:val="22"/>
          <w:lang w:eastAsia="sk-SK"/>
        </w:rPr>
      </w:pPr>
      <w:r w:rsidRPr="009B2103">
        <w:rPr>
          <w:b/>
          <w:color w:val="000000"/>
          <w:sz w:val="22"/>
          <w:szCs w:val="22"/>
          <w:lang w:eastAsia="sk-SK"/>
        </w:rPr>
        <w:t>Cena s DPH/celkom</w:t>
      </w:r>
      <w:r w:rsidRPr="009B2103">
        <w:rPr>
          <w:color w:val="000000"/>
          <w:sz w:val="22"/>
          <w:szCs w:val="22"/>
          <w:lang w:eastAsia="sk-SK"/>
        </w:rPr>
        <w:t xml:space="preserve"> ................. €</w:t>
      </w:r>
    </w:p>
    <w:p w14:paraId="24A547BA" w14:textId="77777777" w:rsidR="00F45AA9" w:rsidRPr="009B2103" w:rsidRDefault="00F45AA9" w:rsidP="00F45AA9">
      <w:pPr>
        <w:suppressAutoHyphens/>
        <w:ind w:left="709"/>
        <w:jc w:val="both"/>
        <w:rPr>
          <w:color w:val="000000"/>
          <w:sz w:val="22"/>
          <w:szCs w:val="22"/>
        </w:rPr>
      </w:pPr>
      <w:r w:rsidRPr="009B2103">
        <w:rPr>
          <w:color w:val="000000"/>
          <w:sz w:val="22"/>
          <w:szCs w:val="22"/>
        </w:rPr>
        <w:t>Slovom...........................</w:t>
      </w:r>
    </w:p>
    <w:p w14:paraId="44D0D2A3"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Cena platí pri dodržaní kvalitatívnych a dodacích podmienok uvedených v projektovej dokumentácii dodanej objednávateľom a sú v nej zohľadnené všetky podmienky objednávateľa.</w:t>
      </w:r>
    </w:p>
    <w:p w14:paraId="1A2D969A"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Zhotoviteľ bude fakturovať DPH podľa cenových predpisov SR platných v dobe dodania prác a fakturácie.</w:t>
      </w:r>
    </w:p>
    <w:p w14:paraId="61F74E30"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Cena uvedená v ods. 3 tohto článku pokrýva všetky zmluvné záväzky, (vrátane záväzkov týkajúcich sa dodávky stavebných prác, dielov, materiálov, výrobkov alebo služieb…), náležitosti a veci nevyhnutné k riadnemu vykonaniu a odovzdaniu diela do užívania.</w:t>
      </w:r>
    </w:p>
    <w:p w14:paraId="677F62C6"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V cene za zhotovenie diela sú obsiahnuté aj náklady zhotoviteľa na vybudovanie, prevádzku, údržbu a vypratanie zariadenia staveniska.</w:t>
      </w:r>
    </w:p>
    <w:p w14:paraId="1CFD2FE1"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 xml:space="preserve">Zhotoviteľ nemá nárok na úpravu ceny spôsobenej predĺžením lehoty výstavby </w:t>
      </w:r>
      <w:r w:rsidRPr="009B2103">
        <w:rPr>
          <w:color w:val="000000"/>
          <w:sz w:val="22"/>
          <w:szCs w:val="22"/>
          <w:lang w:bidi="sk-SK"/>
        </w:rPr>
        <w:t>v prípade, keď k predĺženiu lehoty výstavby došlo z dôvodov na strane zhotoviteľa.</w:t>
      </w:r>
    </w:p>
    <w:p w14:paraId="38229E6F"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Zhotoviteľ prehlasuje, že cena je stanovená v súlade s projektovou dokumentáciou a požiadavkami objednávateľa.</w:t>
      </w:r>
    </w:p>
    <w:p w14:paraId="58671E0B" w14:textId="7ABBFA5B" w:rsidR="007D0699" w:rsidRPr="009B2103" w:rsidRDefault="007D0699" w:rsidP="0083709E">
      <w:pPr>
        <w:numPr>
          <w:ilvl w:val="0"/>
          <w:numId w:val="42"/>
        </w:numPr>
        <w:tabs>
          <w:tab w:val="clear" w:pos="720"/>
          <w:tab w:val="left" w:pos="601"/>
          <w:tab w:val="num" w:pos="1920"/>
        </w:tabs>
        <w:suppressAutoHyphens/>
        <w:ind w:left="595" w:hanging="357"/>
        <w:jc w:val="both"/>
        <w:rPr>
          <w:color w:val="000000"/>
          <w:sz w:val="22"/>
          <w:szCs w:val="22"/>
        </w:rPr>
      </w:pPr>
      <w:r w:rsidRPr="009B2103">
        <w:rPr>
          <w:color w:val="000000"/>
          <w:sz w:val="22"/>
          <w:szCs w:val="22"/>
        </w:rPr>
        <w:t xml:space="preserve">V súlade s § 18 ods. 1 písm. a) zákona o verejnom obstarávaní je možné uzatvoriť dodatok za týchto podmienok: Na účely výpočtu hodnoty zmeny podľa § 18 ods. 3 a 5 zákona o verejnom obstarávaní sa za referenčnú hodnotu považuje aktualizovaná hodnota pôvodnej zmluvy. </w:t>
      </w:r>
      <w:r w:rsidR="00641C3B" w:rsidRPr="009B2103">
        <w:rPr>
          <w:color w:val="000000"/>
          <w:sz w:val="22"/>
          <w:szCs w:val="22"/>
        </w:rPr>
        <w:t xml:space="preserve">Bude sa </w:t>
      </w:r>
      <w:r w:rsidRPr="009B2103">
        <w:rPr>
          <w:color w:val="000000"/>
          <w:sz w:val="22"/>
          <w:szCs w:val="22"/>
        </w:rPr>
        <w:t>postupovať nasledovne podľa indexačnej doložky:</w:t>
      </w:r>
    </w:p>
    <w:p w14:paraId="06F861DE" w14:textId="77777777" w:rsidR="007D0699" w:rsidRPr="009B2103" w:rsidRDefault="007D0699" w:rsidP="007D0699">
      <w:pPr>
        <w:tabs>
          <w:tab w:val="left" w:pos="601"/>
        </w:tabs>
        <w:suppressAutoHyphens/>
        <w:ind w:left="595"/>
        <w:jc w:val="both"/>
        <w:rPr>
          <w:color w:val="000000"/>
          <w:sz w:val="22"/>
          <w:szCs w:val="22"/>
        </w:rPr>
      </w:pPr>
    </w:p>
    <w:p w14:paraId="01CF3B46" w14:textId="4192CBA8" w:rsidR="007D0699" w:rsidRPr="009B2103" w:rsidRDefault="007D0699" w:rsidP="0083709E">
      <w:pPr>
        <w:pStyle w:val="Odsekzoznamu"/>
        <w:numPr>
          <w:ilvl w:val="0"/>
          <w:numId w:val="82"/>
        </w:numPr>
        <w:shd w:val="clear" w:color="auto" w:fill="FFFFFF"/>
        <w:ind w:left="993" w:hanging="426"/>
        <w:jc w:val="both"/>
        <w:rPr>
          <w:color w:val="000000"/>
          <w:sz w:val="22"/>
          <w:szCs w:val="22"/>
        </w:rPr>
      </w:pPr>
      <w:r w:rsidRPr="009B2103">
        <w:rPr>
          <w:color w:val="000000"/>
          <w:sz w:val="22"/>
          <w:szCs w:val="22"/>
        </w:rPr>
        <w:lastRenderedPageBreak/>
        <w:t>Pre prípad,</w:t>
      </w:r>
      <w:r w:rsidR="00066D09" w:rsidRPr="009B2103">
        <w:rPr>
          <w:color w:val="000000"/>
          <w:sz w:val="22"/>
          <w:szCs w:val="22"/>
        </w:rPr>
        <w:t xml:space="preserve"> </w:t>
      </w:r>
      <w:r w:rsidRPr="009B2103">
        <w:rPr>
          <w:color w:val="000000"/>
          <w:sz w:val="22"/>
          <w:szCs w:val="22"/>
          <w:u w:val="single"/>
        </w:rPr>
        <w:t xml:space="preserve">ak medzi nadobudnutím platnosti a účinnosti tejto zmluvy uplynie doba viac ako </w:t>
      </w:r>
      <w:r w:rsidR="00641C3B" w:rsidRPr="009B2103">
        <w:rPr>
          <w:color w:val="000000"/>
          <w:sz w:val="22"/>
          <w:szCs w:val="22"/>
          <w:u w:val="single"/>
        </w:rPr>
        <w:t>1 kalendárny rok,</w:t>
      </w:r>
      <w:r w:rsidRPr="009B2103">
        <w:rPr>
          <w:color w:val="000000"/>
          <w:sz w:val="22"/>
          <w:szCs w:val="22"/>
        </w:rPr>
        <w:t xml:space="preserve"> dohodli sa zmluvné strany na aplikovaní tejto indexačnej doložky. Nárok na uplatnenie indexačnej doložky vzniká najskôr po uplynutí </w:t>
      </w:r>
      <w:r w:rsidR="00641C3B" w:rsidRPr="009B2103">
        <w:rPr>
          <w:color w:val="000000"/>
          <w:sz w:val="22"/>
          <w:szCs w:val="22"/>
        </w:rPr>
        <w:t>1</w:t>
      </w:r>
      <w:r w:rsidRPr="009B2103">
        <w:rPr>
          <w:color w:val="000000"/>
          <w:sz w:val="22"/>
          <w:szCs w:val="22"/>
        </w:rPr>
        <w:t xml:space="preserve"> </w:t>
      </w:r>
      <w:r w:rsidR="00641C3B" w:rsidRPr="009B2103">
        <w:rPr>
          <w:color w:val="000000"/>
          <w:sz w:val="22"/>
          <w:szCs w:val="22"/>
        </w:rPr>
        <w:t xml:space="preserve">kalendárneho roka </w:t>
      </w:r>
      <w:r w:rsidRPr="009B2103">
        <w:rPr>
          <w:color w:val="000000"/>
          <w:sz w:val="22"/>
          <w:szCs w:val="22"/>
        </w:rPr>
        <w:t>platnosti zmluvy</w:t>
      </w:r>
      <w:r w:rsidR="00641C3B" w:rsidRPr="009B2103">
        <w:rPr>
          <w:color w:val="000000"/>
          <w:sz w:val="22"/>
          <w:szCs w:val="22"/>
        </w:rPr>
        <w:t>.</w:t>
      </w:r>
    </w:p>
    <w:p w14:paraId="062193B2" w14:textId="77777777" w:rsidR="007D0699" w:rsidRPr="009B2103" w:rsidRDefault="007D0699" w:rsidP="007D0699">
      <w:pPr>
        <w:pStyle w:val="Odsekzoznamu"/>
        <w:shd w:val="clear" w:color="auto" w:fill="FFFFFF"/>
        <w:jc w:val="both"/>
        <w:rPr>
          <w:color w:val="000000"/>
          <w:sz w:val="22"/>
          <w:szCs w:val="22"/>
        </w:rPr>
      </w:pPr>
    </w:p>
    <w:p w14:paraId="188C0CD9" w14:textId="3107A863" w:rsidR="007D0699" w:rsidRPr="009B2103" w:rsidRDefault="007D0699" w:rsidP="007D0699">
      <w:pPr>
        <w:pStyle w:val="Odsekzoznamu"/>
        <w:shd w:val="clear" w:color="auto" w:fill="FFFFFF"/>
        <w:jc w:val="both"/>
        <w:rPr>
          <w:color w:val="000000"/>
          <w:sz w:val="22"/>
          <w:szCs w:val="22"/>
        </w:rPr>
      </w:pPr>
      <w:r w:rsidRPr="009B2103">
        <w:rPr>
          <w:color w:val="000000"/>
          <w:sz w:val="22"/>
          <w:szCs w:val="22"/>
        </w:rPr>
        <w:t xml:space="preserve">V prípade, ak za predchádzajúci kalendárny </w:t>
      </w:r>
      <w:r w:rsidR="00641C3B" w:rsidRPr="009B2103">
        <w:rPr>
          <w:color w:val="000000"/>
          <w:sz w:val="22"/>
          <w:szCs w:val="22"/>
        </w:rPr>
        <w:t>rok</w:t>
      </w:r>
      <w:r w:rsidRPr="009B2103">
        <w:rPr>
          <w:color w:val="000000"/>
          <w:sz w:val="22"/>
          <w:szCs w:val="22"/>
        </w:rPr>
        <w:t xml:space="preserve"> platnosti zmluvy bol zistený nárast resp. pokles cien</w:t>
      </w:r>
      <w:r w:rsidR="00641C3B" w:rsidRPr="009B2103">
        <w:rPr>
          <w:color w:val="000000"/>
          <w:sz w:val="22"/>
          <w:szCs w:val="22"/>
        </w:rPr>
        <w:t xml:space="preserve"> </w:t>
      </w:r>
      <w:r w:rsidRPr="009B2103">
        <w:rPr>
          <w:color w:val="000000"/>
          <w:sz w:val="22"/>
          <w:szCs w:val="22"/>
        </w:rPr>
        <w:t>stanovený Indexom cien stavebných prác a/alebo Indexom stavebných materiálov (nákupné ceny), ktoré</w:t>
      </w:r>
      <w:r w:rsidR="00641C3B" w:rsidRPr="009B2103">
        <w:rPr>
          <w:color w:val="000000"/>
          <w:sz w:val="22"/>
          <w:szCs w:val="22"/>
        </w:rPr>
        <w:t xml:space="preserve"> </w:t>
      </w:r>
      <w:r w:rsidRPr="009B2103">
        <w:rPr>
          <w:color w:val="000000"/>
          <w:sz w:val="22"/>
          <w:szCs w:val="22"/>
        </w:rPr>
        <w:t>zverejňuje Štatistický úrad Slovenskej republiky má ktorákoľvek zo zmluvných strán právo požiadať druhú zmluvnú stranu o uzatvorenie dodatku, predmetom ktorého bude zvýšenie/zníženie zmluvnej ceny, a to v rozsahu zmeny ceny medzi cenou plnenia podľa tejto zmluvy a príslušným Indexom nárastu resp. poklesu cien stavebných prác a/alebo stavebných materiálov (nákupné ceny)</w:t>
      </w:r>
      <w:r w:rsidR="00641C3B" w:rsidRPr="009B2103">
        <w:rPr>
          <w:color w:val="000000"/>
          <w:sz w:val="22"/>
          <w:szCs w:val="22"/>
        </w:rPr>
        <w:t xml:space="preserve"> </w:t>
      </w:r>
      <w:r w:rsidRPr="009B2103">
        <w:rPr>
          <w:color w:val="000000"/>
          <w:sz w:val="22"/>
          <w:szCs w:val="22"/>
        </w:rPr>
        <w:t xml:space="preserve">(ďalej ako „zmena zmluvnej ceny“). </w:t>
      </w:r>
    </w:p>
    <w:p w14:paraId="1328EC20" w14:textId="77777777" w:rsidR="007D0699" w:rsidRPr="009B2103" w:rsidRDefault="007D0699" w:rsidP="007D0699">
      <w:pPr>
        <w:pStyle w:val="Odsekzoznamu"/>
        <w:shd w:val="clear" w:color="auto" w:fill="FFFFFF"/>
        <w:ind w:left="993"/>
        <w:jc w:val="both"/>
        <w:rPr>
          <w:color w:val="000000"/>
          <w:sz w:val="22"/>
          <w:szCs w:val="22"/>
        </w:rPr>
      </w:pPr>
    </w:p>
    <w:p w14:paraId="23F74298" w14:textId="75E7B937" w:rsidR="007D0699" w:rsidRPr="009B2103" w:rsidRDefault="007D0699" w:rsidP="0083709E">
      <w:pPr>
        <w:pStyle w:val="Odsekzoznamu"/>
        <w:numPr>
          <w:ilvl w:val="0"/>
          <w:numId w:val="82"/>
        </w:numPr>
        <w:shd w:val="clear" w:color="auto" w:fill="FFFFFF"/>
        <w:ind w:left="993" w:hanging="426"/>
        <w:jc w:val="both"/>
        <w:rPr>
          <w:color w:val="222222"/>
          <w:sz w:val="22"/>
          <w:szCs w:val="22"/>
        </w:rPr>
      </w:pPr>
      <w:r w:rsidRPr="009B2103">
        <w:rPr>
          <w:color w:val="222222"/>
          <w:sz w:val="22"/>
          <w:szCs w:val="22"/>
        </w:rPr>
        <w:t xml:space="preserve">Zmenu zmluvnej ceny podľa písm. A) možno realizovať maximálne 1x za príslušný kalendárny </w:t>
      </w:r>
      <w:r w:rsidR="00641C3B" w:rsidRPr="009B2103">
        <w:rPr>
          <w:color w:val="222222"/>
          <w:sz w:val="22"/>
          <w:szCs w:val="22"/>
        </w:rPr>
        <w:t>rok</w:t>
      </w:r>
      <w:r w:rsidRPr="009B2103">
        <w:rPr>
          <w:color w:val="222222"/>
          <w:sz w:val="22"/>
          <w:szCs w:val="22"/>
        </w:rPr>
        <w:t>, prostredníctvom uzatvorenia očíslovaného písomného dodatku k tejto zmluve podľa § 18 ods. 1 písm. a) zákona o verejnom obstarávaní</w:t>
      </w:r>
      <w:r w:rsidR="00641C3B" w:rsidRPr="009B2103">
        <w:rPr>
          <w:color w:val="222222"/>
          <w:sz w:val="22"/>
          <w:szCs w:val="22"/>
        </w:rPr>
        <w:t>.</w:t>
      </w:r>
      <w:r w:rsidR="002B33B6" w:rsidRPr="009B2103">
        <w:rPr>
          <w:color w:val="222222"/>
          <w:sz w:val="22"/>
          <w:szCs w:val="22"/>
        </w:rPr>
        <w:t xml:space="preserve"> P</w:t>
      </w:r>
      <w:r w:rsidRPr="009B2103">
        <w:rPr>
          <w:color w:val="222222"/>
          <w:sz w:val="22"/>
          <w:szCs w:val="22"/>
        </w:rPr>
        <w:t>ri určení percentuálnej hodnoty navýšenia zmluvnej ceny príslušným dodatkom sa vychádza vždy z aktuálnej hodnoty plnenia, t. j. hodnoty plnenia stanovenej zmluvou v znení jej prípadných neskorších dodatkov.</w:t>
      </w:r>
    </w:p>
    <w:p w14:paraId="5FC2992F" w14:textId="77777777" w:rsidR="007D0699" w:rsidRPr="009B2103" w:rsidRDefault="007D0699" w:rsidP="007D0699">
      <w:pPr>
        <w:pStyle w:val="Odsekzoznamu"/>
        <w:shd w:val="clear" w:color="auto" w:fill="FFFFFF"/>
        <w:ind w:left="993"/>
        <w:jc w:val="both"/>
        <w:rPr>
          <w:color w:val="222222"/>
          <w:sz w:val="22"/>
          <w:szCs w:val="22"/>
        </w:rPr>
      </w:pPr>
    </w:p>
    <w:p w14:paraId="477B835B" w14:textId="77777777" w:rsidR="007D0699" w:rsidRPr="009B2103" w:rsidRDefault="007D0699" w:rsidP="007D0699">
      <w:pPr>
        <w:shd w:val="clear" w:color="auto" w:fill="FFFFFF"/>
        <w:ind w:left="567"/>
        <w:jc w:val="both"/>
        <w:rPr>
          <w:color w:val="222222"/>
          <w:sz w:val="22"/>
          <w:szCs w:val="22"/>
        </w:rPr>
      </w:pPr>
      <w:r w:rsidRPr="009B2103">
        <w:rPr>
          <w:color w:val="222222"/>
          <w:sz w:val="22"/>
          <w:szCs w:val="22"/>
        </w:rPr>
        <w:t>Príklad, ak sa položka rozpočtu zmenila dodatkom č. 1, tak pri určovaní jej zmeny sa bude vychádzať z jej aktuálnej ceny podľa dodatku č. 1 a nie z pôvodnej ceny podľa zmluvy.</w:t>
      </w:r>
    </w:p>
    <w:p w14:paraId="686B0762" w14:textId="77777777" w:rsidR="007D0699" w:rsidRPr="009B2103" w:rsidRDefault="007D0699" w:rsidP="007D0699">
      <w:pPr>
        <w:pStyle w:val="Odsekzoznamu"/>
        <w:shd w:val="clear" w:color="auto" w:fill="FFFFFF"/>
        <w:ind w:left="993"/>
        <w:jc w:val="both"/>
        <w:rPr>
          <w:color w:val="222222"/>
          <w:sz w:val="22"/>
          <w:szCs w:val="22"/>
        </w:rPr>
      </w:pPr>
    </w:p>
    <w:p w14:paraId="39002052" w14:textId="6DE2C0C1" w:rsidR="007D0699" w:rsidRPr="009B2103" w:rsidRDefault="007D0699" w:rsidP="0083709E">
      <w:pPr>
        <w:pStyle w:val="Odsekzoznamu"/>
        <w:numPr>
          <w:ilvl w:val="0"/>
          <w:numId w:val="82"/>
        </w:numPr>
        <w:shd w:val="clear" w:color="auto" w:fill="FFFFFF"/>
        <w:ind w:left="993" w:hanging="426"/>
        <w:jc w:val="both"/>
        <w:rPr>
          <w:color w:val="222222"/>
          <w:sz w:val="22"/>
          <w:szCs w:val="22"/>
        </w:rPr>
      </w:pPr>
      <w:r w:rsidRPr="009B2103">
        <w:rPr>
          <w:color w:val="222222"/>
          <w:sz w:val="22"/>
          <w:szCs w:val="22"/>
        </w:rPr>
        <w:t xml:space="preserve">Ak po dobu platnosti tejto zmluvy dôjde k nahradeniu </w:t>
      </w:r>
      <w:r w:rsidRPr="009B2103">
        <w:rPr>
          <w:color w:val="000000"/>
          <w:sz w:val="22"/>
          <w:szCs w:val="22"/>
        </w:rPr>
        <w:t xml:space="preserve">Indexu cien stavebných prác a/alebo Indexu stavebných materiálov (nákupné ceny), </w:t>
      </w:r>
      <w:r w:rsidRPr="009B2103">
        <w:rPr>
          <w:color w:val="222222"/>
          <w:sz w:val="22"/>
          <w:szCs w:val="22"/>
        </w:rPr>
        <w:t xml:space="preserve">podľa ods. </w:t>
      </w:r>
      <w:r w:rsidR="002B33B6" w:rsidRPr="009B2103">
        <w:rPr>
          <w:color w:val="222222"/>
          <w:sz w:val="22"/>
          <w:szCs w:val="22"/>
        </w:rPr>
        <w:t>A</w:t>
      </w:r>
      <w:r w:rsidRPr="009B2103">
        <w:rPr>
          <w:color w:val="222222"/>
          <w:sz w:val="22"/>
          <w:szCs w:val="22"/>
        </w:rPr>
        <w:t xml:space="preserve"> tohto článku novým indexom vyhlasovaným Štatistickým úradom SR, prípadne iným príslušným orgánom verejnej správy, ktorým by boli Indexy podľa ods. </w:t>
      </w:r>
      <w:r w:rsidR="002B33B6" w:rsidRPr="009B2103">
        <w:rPr>
          <w:color w:val="222222"/>
          <w:sz w:val="22"/>
          <w:szCs w:val="22"/>
        </w:rPr>
        <w:t>A</w:t>
      </w:r>
      <w:r w:rsidRPr="009B2103">
        <w:rPr>
          <w:color w:val="222222"/>
          <w:sz w:val="22"/>
          <w:szCs w:val="22"/>
        </w:rPr>
        <w:t xml:space="preserve"> tohto článku nahradené, bude na účely uzatvorenia dodatku k tejto zmluve v súlade s týmto ustanovením použitý tento nový index s účinnosťou od jeho zverejnenia Štatistickým úradom SR, prípadne iným príslušným orgánom verejnej správy.</w:t>
      </w:r>
    </w:p>
    <w:p w14:paraId="54E4A9DA" w14:textId="77777777" w:rsidR="007D0699" w:rsidRPr="009B2103" w:rsidRDefault="007D0699" w:rsidP="007D0699">
      <w:pPr>
        <w:shd w:val="clear" w:color="auto" w:fill="FFFFFF"/>
        <w:jc w:val="both"/>
        <w:rPr>
          <w:color w:val="222222"/>
          <w:sz w:val="22"/>
          <w:szCs w:val="22"/>
        </w:rPr>
      </w:pPr>
    </w:p>
    <w:p w14:paraId="6354F5A5" w14:textId="77777777" w:rsidR="007D0699" w:rsidRPr="009B2103" w:rsidRDefault="007D0699" w:rsidP="0083709E">
      <w:pPr>
        <w:pStyle w:val="Odsekzoznamu"/>
        <w:numPr>
          <w:ilvl w:val="0"/>
          <w:numId w:val="82"/>
        </w:numPr>
        <w:shd w:val="clear" w:color="auto" w:fill="FFFFFF"/>
        <w:ind w:left="993" w:hanging="426"/>
        <w:jc w:val="both"/>
        <w:rPr>
          <w:color w:val="222222"/>
          <w:sz w:val="22"/>
          <w:szCs w:val="22"/>
        </w:rPr>
      </w:pPr>
      <w:r w:rsidRPr="009B2103">
        <w:rPr>
          <w:color w:val="222222"/>
          <w:sz w:val="22"/>
          <w:szCs w:val="22"/>
        </w:rPr>
        <w:t>Zmluvné strany sa dohodli, že dodatok k zmluve mechanizmom podľa tohto ustanovenia môže byť uzatvorený aj v prípade, ak zmluva ešte nenadobudla účinnosť.</w:t>
      </w:r>
    </w:p>
    <w:p w14:paraId="2508468D" w14:textId="77777777" w:rsidR="00B4608F" w:rsidRPr="009B2103" w:rsidRDefault="00B4608F" w:rsidP="00B4608F">
      <w:pPr>
        <w:pStyle w:val="Odsekzoznamu"/>
        <w:shd w:val="clear" w:color="auto" w:fill="FFFFFF"/>
        <w:ind w:left="993"/>
        <w:jc w:val="both"/>
        <w:rPr>
          <w:color w:val="222222"/>
          <w:sz w:val="22"/>
          <w:szCs w:val="22"/>
          <w:highlight w:val="yellow"/>
        </w:rPr>
      </w:pPr>
    </w:p>
    <w:p w14:paraId="12A20FFF" w14:textId="77777777" w:rsidR="007D0699" w:rsidRPr="009B2103" w:rsidRDefault="007D0699" w:rsidP="0083709E">
      <w:pPr>
        <w:numPr>
          <w:ilvl w:val="0"/>
          <w:numId w:val="42"/>
        </w:numPr>
        <w:tabs>
          <w:tab w:val="clear" w:pos="720"/>
          <w:tab w:val="left" w:pos="601"/>
          <w:tab w:val="num" w:pos="1920"/>
        </w:tabs>
        <w:suppressAutoHyphens/>
        <w:ind w:left="595" w:hanging="357"/>
        <w:jc w:val="both"/>
        <w:rPr>
          <w:color w:val="000000"/>
          <w:sz w:val="22"/>
          <w:szCs w:val="22"/>
        </w:rPr>
      </w:pPr>
      <w:r w:rsidRPr="009B2103">
        <w:rPr>
          <w:color w:val="000000"/>
          <w:sz w:val="22"/>
          <w:szCs w:val="22"/>
        </w:rPr>
        <w:t xml:space="preserve">Zmeny zmluvy ohľadom predĺženia lehoty plnenia je možné uskutočniť, ak bezprostredne súvisia s okolnosťami, ktoré nemohol zhotoviteľ vopred predvídať a uzavretie dodatku bude v súlade s § 18 ods. 1 písm. c) zákona o verejnom obstarávaní. Zhotoviteľ preukáže objektívne okolnosti relevantnými dokladmi. Lehota plnenia sa predĺži primerane na základe vzájomnej dohody iba o nevyhnutnú dobu. V prípade okolností, ktoré sa čiastočne predvídať dali alebo mohli, bude uzavretie dodatku posudzované v súlade s ostatnými ustanoveniami § 18 zákona o verejnom obstarávaní. </w:t>
      </w:r>
    </w:p>
    <w:p w14:paraId="6E4C6534" w14:textId="498767DD" w:rsidR="007D0699" w:rsidRPr="009B2103" w:rsidRDefault="007D0699" w:rsidP="0083709E">
      <w:pPr>
        <w:numPr>
          <w:ilvl w:val="0"/>
          <w:numId w:val="42"/>
        </w:numPr>
        <w:tabs>
          <w:tab w:val="clear" w:pos="720"/>
          <w:tab w:val="left" w:pos="601"/>
          <w:tab w:val="num" w:pos="1920"/>
        </w:tabs>
        <w:suppressAutoHyphens/>
        <w:ind w:left="595" w:hanging="357"/>
        <w:jc w:val="both"/>
        <w:rPr>
          <w:color w:val="000000"/>
          <w:sz w:val="22"/>
          <w:szCs w:val="22"/>
        </w:rPr>
      </w:pPr>
      <w:r w:rsidRPr="009B2103">
        <w:rPr>
          <w:color w:val="000000"/>
          <w:sz w:val="22"/>
          <w:szCs w:val="22"/>
        </w:rPr>
        <w:t>Zmeny zmluvy (úpravy technického riešenia, nahradenie technického riešenia, zúženie, rozšírenie prác) v predmete plnenia je možné uskutočniť, ak bezprostredne súvisia s objektívnymi okolnosťami, ktoré nemohol zhotoviteľ vopred predvídať a uzavretie dodatku bude v súlade s § 18 ods. 1 písm. c) zákona o verejnom obstarávaní. Zhotoviteľ preukáže objektívne okolnosti relevantnými dokladmi. V prípade okolností, ktoré sa čiastočne predvídať dali alebo mohli, bude uzavretie dodatku posudzované v súlade s ostatnými ustanoveniami § 18 zákona o verejnom obstarávaní. Postup úpravy ceny pri zmenách zmluvy podľa tohto ustanovenia zmluvy o dielo bude nasledovný:</w:t>
      </w:r>
    </w:p>
    <w:p w14:paraId="03D3653E"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5FDFBDFC"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25884ACF"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78AAAE01"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46E24F27"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73036F7F"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65D93D4A"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5A113E49"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628F60C4"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31802EC6"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1D8F272A"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17DE49CE"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45C22B9E" w14:textId="77777777" w:rsidR="007D0699" w:rsidRPr="009B2103" w:rsidRDefault="007D0699" w:rsidP="0083709E">
      <w:pPr>
        <w:widowControl w:val="0"/>
        <w:numPr>
          <w:ilvl w:val="1"/>
          <w:numId w:val="75"/>
        </w:numPr>
        <w:tabs>
          <w:tab w:val="clear" w:pos="570"/>
          <w:tab w:val="num" w:pos="993"/>
        </w:tabs>
        <w:autoSpaceDE w:val="0"/>
        <w:autoSpaceDN w:val="0"/>
        <w:adjustRightInd w:val="0"/>
        <w:ind w:left="993"/>
        <w:jc w:val="both"/>
        <w:rPr>
          <w:sz w:val="22"/>
          <w:szCs w:val="22"/>
        </w:rPr>
      </w:pPr>
      <w:r w:rsidRPr="009B2103">
        <w:rPr>
          <w:sz w:val="22"/>
          <w:szCs w:val="22"/>
        </w:rPr>
        <w:t>Každá zmena vyvolaná objednávateľom alebo zhotoviteľom oproti ocenenému výkazu výmer bude zapísaná v stavebnom denníku, resp. inom dokumente na to príslušnom, a podpísaná zástupcami zhotoviteľa, objednávateľa a v prípade potreby aj inými účastníkmi;</w:t>
      </w:r>
    </w:p>
    <w:p w14:paraId="451026B0" w14:textId="77777777" w:rsidR="007D0699" w:rsidRPr="009B2103" w:rsidRDefault="007D0699" w:rsidP="0083709E">
      <w:pPr>
        <w:widowControl w:val="0"/>
        <w:numPr>
          <w:ilvl w:val="1"/>
          <w:numId w:val="75"/>
        </w:numPr>
        <w:tabs>
          <w:tab w:val="clear" w:pos="570"/>
        </w:tabs>
        <w:autoSpaceDE w:val="0"/>
        <w:autoSpaceDN w:val="0"/>
        <w:adjustRightInd w:val="0"/>
        <w:ind w:left="993"/>
        <w:jc w:val="both"/>
        <w:rPr>
          <w:sz w:val="22"/>
          <w:szCs w:val="22"/>
        </w:rPr>
      </w:pPr>
      <w:r w:rsidRPr="009B2103">
        <w:rPr>
          <w:sz w:val="22"/>
          <w:szCs w:val="22"/>
        </w:rPr>
        <w:t>V prípade súhlasu zmluvných strán so zmenou, vypracuje zhotoviteľ súpis naviac prác/menej prác k ocenenému výkazu výmer, ktorý bude obsahovať:</w:t>
      </w:r>
    </w:p>
    <w:p w14:paraId="17A9030F"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rekapituláciu ceny objektu, ktorá bude obsahovať cenu z rozpočtu, cenu  jednotlivých dodatkov k rozpočtu a cenu spolu,</w:t>
      </w:r>
    </w:p>
    <w:p w14:paraId="49E7171D"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rekapituláciu ceny súpisu naviac prác k rozpočtu,</w:t>
      </w:r>
    </w:p>
    <w:p w14:paraId="416E8402"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položkovite ocenený výkaz výmer naviac prác,</w:t>
      </w:r>
    </w:p>
    <w:p w14:paraId="47CB1DB6"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položkovite ocenený odpočet ceny menej prác,</w:t>
      </w:r>
    </w:p>
    <w:p w14:paraId="563FB8EA"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sprievodnú správu,</w:t>
      </w:r>
    </w:p>
    <w:p w14:paraId="65A5D521"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kópiu zápisov zo stavebného denníka,</w:t>
      </w:r>
    </w:p>
    <w:p w14:paraId="25EE30F3"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 xml:space="preserve">ďalšie náležitosti (zápisy, náčrtky,...) objasňujúce predmet súpisu naviac prác/menej prác k rozpočtu, </w:t>
      </w:r>
    </w:p>
    <w:p w14:paraId="3DD8AB93" w14:textId="77777777" w:rsidR="007D0699" w:rsidRPr="009B2103" w:rsidRDefault="007D0699" w:rsidP="0083709E">
      <w:pPr>
        <w:widowControl w:val="0"/>
        <w:numPr>
          <w:ilvl w:val="1"/>
          <w:numId w:val="75"/>
        </w:numPr>
        <w:tabs>
          <w:tab w:val="clear" w:pos="570"/>
        </w:tabs>
        <w:autoSpaceDE w:val="0"/>
        <w:autoSpaceDN w:val="0"/>
        <w:adjustRightInd w:val="0"/>
        <w:ind w:left="993"/>
        <w:jc w:val="both"/>
        <w:rPr>
          <w:sz w:val="22"/>
          <w:szCs w:val="22"/>
        </w:rPr>
      </w:pPr>
      <w:r w:rsidRPr="009B2103">
        <w:rPr>
          <w:sz w:val="22"/>
          <w:szCs w:val="22"/>
        </w:rPr>
        <w:t>Pre ocenenie výkazu výmer u naviac prác bude zhotoviteľ používať ceny nasledovne:</w:t>
      </w:r>
    </w:p>
    <w:p w14:paraId="3C3B0350" w14:textId="77777777" w:rsidR="007D0699" w:rsidRPr="009B2103" w:rsidRDefault="007D0699" w:rsidP="0083709E">
      <w:pPr>
        <w:widowControl w:val="0"/>
        <w:numPr>
          <w:ilvl w:val="1"/>
          <w:numId w:val="40"/>
        </w:numPr>
        <w:tabs>
          <w:tab w:val="clear" w:pos="480"/>
        </w:tabs>
        <w:autoSpaceDE w:val="0"/>
        <w:autoSpaceDN w:val="0"/>
        <w:adjustRightInd w:val="0"/>
        <w:ind w:left="1276" w:hanging="283"/>
        <w:jc w:val="both"/>
        <w:rPr>
          <w:sz w:val="22"/>
          <w:szCs w:val="22"/>
        </w:rPr>
      </w:pPr>
      <w:r w:rsidRPr="009B2103">
        <w:rPr>
          <w:sz w:val="22"/>
          <w:szCs w:val="22"/>
        </w:rPr>
        <w:lastRenderedPageBreak/>
        <w:t>pri položkách, ktoré sa vyskytovali v ocenenom výkaze výmer, t.j. v Prílohe č. 1 tejto zmluvy, bude používať ceny z oceneného výkazu výmer podľa Prílohy č. 1  k tejto zmluve,</w:t>
      </w:r>
    </w:p>
    <w:p w14:paraId="3EFAF6E5" w14:textId="77777777" w:rsidR="007D0699" w:rsidRPr="009B2103" w:rsidRDefault="007D0699" w:rsidP="0083709E">
      <w:pPr>
        <w:widowControl w:val="0"/>
        <w:numPr>
          <w:ilvl w:val="1"/>
          <w:numId w:val="40"/>
        </w:numPr>
        <w:tabs>
          <w:tab w:val="clear" w:pos="480"/>
        </w:tabs>
        <w:autoSpaceDE w:val="0"/>
        <w:autoSpaceDN w:val="0"/>
        <w:adjustRightInd w:val="0"/>
        <w:ind w:left="1276" w:hanging="283"/>
        <w:jc w:val="both"/>
        <w:rPr>
          <w:sz w:val="22"/>
          <w:szCs w:val="22"/>
        </w:rPr>
      </w:pPr>
      <w:r w:rsidRPr="009B2103">
        <w:rPr>
          <w:sz w:val="22"/>
          <w:szCs w:val="22"/>
        </w:rPr>
        <w:t>pri položkách, ktoré sa nevyskytovali v ocenenom výkaze výmer, t.j. v Prílohe č. 1 tejto zmluvy, sa budú používať vždy aktuálne ceny podľa príslušného softvéru na oceňovanie stavebných prác (cenkros a pod.)</w:t>
      </w:r>
    </w:p>
    <w:p w14:paraId="3CDE7912" w14:textId="77777777" w:rsidR="007D0699" w:rsidRPr="009B2103" w:rsidRDefault="007D0699" w:rsidP="0083709E">
      <w:pPr>
        <w:widowControl w:val="0"/>
        <w:numPr>
          <w:ilvl w:val="1"/>
          <w:numId w:val="75"/>
        </w:numPr>
        <w:tabs>
          <w:tab w:val="clear" w:pos="570"/>
        </w:tabs>
        <w:autoSpaceDE w:val="0"/>
        <w:autoSpaceDN w:val="0"/>
        <w:adjustRightInd w:val="0"/>
        <w:ind w:left="993"/>
        <w:jc w:val="both"/>
        <w:rPr>
          <w:sz w:val="22"/>
          <w:szCs w:val="22"/>
        </w:rPr>
      </w:pPr>
      <w:r w:rsidRPr="009B2103">
        <w:rPr>
          <w:sz w:val="22"/>
          <w:szCs w:val="22"/>
        </w:rPr>
        <w:t>Zhotoviteľ bude predkladať súpisy naviac prác k ocenenému výkazu výmer objednávateľovi na odsúhlasenie, pričom objednávateľ ich odsúhlasí, príp. vráti neodsúhlasené s odôvodnením nesúhlasu do piatich pracovných dní od ich obdržania. Súpis naviac prác k ocenenému výkazu výmer, odsúhlasený zo strany objednávateľa i zhotoviteľa bude podkladom pre uzavretie dodatku k zmluve na naviac práce, resp. pre uzavretie dodatku k tejto zmluve v prípade menej prác.</w:t>
      </w:r>
    </w:p>
    <w:p w14:paraId="3DD78520" w14:textId="77777777" w:rsidR="007D0699" w:rsidRPr="009B2103" w:rsidRDefault="007D0699" w:rsidP="0083709E">
      <w:pPr>
        <w:widowControl w:val="0"/>
        <w:numPr>
          <w:ilvl w:val="1"/>
          <w:numId w:val="75"/>
        </w:numPr>
        <w:tabs>
          <w:tab w:val="clear" w:pos="570"/>
        </w:tabs>
        <w:autoSpaceDE w:val="0"/>
        <w:autoSpaceDN w:val="0"/>
        <w:adjustRightInd w:val="0"/>
        <w:ind w:left="993"/>
        <w:jc w:val="both"/>
        <w:rPr>
          <w:sz w:val="22"/>
          <w:szCs w:val="22"/>
        </w:rPr>
      </w:pPr>
      <w:r w:rsidRPr="009B2103">
        <w:rPr>
          <w:color w:val="000000"/>
          <w:sz w:val="22"/>
          <w:szCs w:val="22"/>
        </w:rPr>
        <w:t xml:space="preserve">Ak sa pri vykonaní diela objaví potreba činností nezahrnutých do </w:t>
      </w:r>
      <w:r w:rsidRPr="009B2103">
        <w:rPr>
          <w:sz w:val="22"/>
          <w:szCs w:val="22"/>
        </w:rPr>
        <w:t>oceneného výkazu výmer</w:t>
      </w:r>
      <w:r w:rsidRPr="009B2103">
        <w:rPr>
          <w:color w:val="000000"/>
          <w:sz w:val="22"/>
          <w:szCs w:val="22"/>
        </w:rPr>
        <w:t>, pokiaľ tieto činnosti neboli predvídateľné v čase uzavretia zmluvy (naviac práce), bude zmluva na realizáciu naviac prác uzavretá formou dodatku, ak bude jeho uzavretie v súlade so zákonom o verejnom obstarávaní.</w:t>
      </w:r>
    </w:p>
    <w:p w14:paraId="101AF172" w14:textId="77777777" w:rsidR="007D0699" w:rsidRPr="009B2103" w:rsidRDefault="007D0699" w:rsidP="00B4608F">
      <w:pPr>
        <w:widowControl w:val="0"/>
        <w:numPr>
          <w:ilvl w:val="1"/>
          <w:numId w:val="75"/>
        </w:numPr>
        <w:tabs>
          <w:tab w:val="clear" w:pos="570"/>
        </w:tabs>
        <w:autoSpaceDE w:val="0"/>
        <w:autoSpaceDN w:val="0"/>
        <w:adjustRightInd w:val="0"/>
        <w:ind w:left="993"/>
        <w:jc w:val="both"/>
        <w:rPr>
          <w:sz w:val="22"/>
          <w:szCs w:val="22"/>
        </w:rPr>
      </w:pPr>
      <w:r w:rsidRPr="009B2103">
        <w:rPr>
          <w:sz w:val="22"/>
          <w:szCs w:val="22"/>
        </w:rPr>
        <w:t xml:space="preserve">Pri vznesení nároku Zhotoviteľa na zmenu materiálu alebo technického riešenia v dôsledku nedostatku materiálu na trhu, Zhotoviteľ predloží identifikáciu výrobcu, typové označenie materiálu, identifikáciu dodávateľa materiálu, ktorý má byť predmetom rokovania o zmene a zdôvodnenie potreby zmeny technického riešenia, ktorým musí Zhotoviteľ jednoznačne preukázať, že pôvodné riešenie alebo materiál spôsobí verejnému obstarávateľovi/Objednávateľovi neprimerané ťažkosti pri realizácii Diela, ako sú napr. omeškanie Zhotoviteľa s riadnym plnením Diela; potreba realizácie ďalších nadväzujúcich prác, s ktorými verejný obstarávateľ/Objednávateľ vopred nepočítal a ukázali sa ako nevyhnutné až počas realizácie Diela; iné vopred nepredvídateľné okolnosti, ktoré majú vplyv na realizáciu Diela čo do kvality a termínov určených zmluvou. </w:t>
      </w:r>
    </w:p>
    <w:p w14:paraId="74AD6D90" w14:textId="77777777" w:rsidR="007D0699" w:rsidRPr="009B2103" w:rsidRDefault="007D0699" w:rsidP="00B4608F">
      <w:pPr>
        <w:numPr>
          <w:ilvl w:val="0"/>
          <w:numId w:val="42"/>
        </w:numPr>
        <w:tabs>
          <w:tab w:val="clear" w:pos="720"/>
          <w:tab w:val="left" w:pos="601"/>
          <w:tab w:val="num" w:pos="1920"/>
        </w:tabs>
        <w:suppressAutoHyphens/>
        <w:ind w:left="595" w:hanging="357"/>
        <w:jc w:val="both"/>
        <w:rPr>
          <w:color w:val="000000"/>
          <w:sz w:val="22"/>
          <w:szCs w:val="22"/>
        </w:rPr>
      </w:pPr>
      <w:r w:rsidRPr="009B2103">
        <w:rPr>
          <w:color w:val="000000"/>
          <w:sz w:val="22"/>
          <w:szCs w:val="22"/>
        </w:rPr>
        <w:t>Zmeny zmluvy je možné realizovať aj v iných prípadoch, ak budú splnené podmienky na uzavretie dodatku podľa § 18 zákona o verejnom obstarávaní.</w:t>
      </w:r>
    </w:p>
    <w:p w14:paraId="3C5134A2" w14:textId="77777777" w:rsidR="007D0699" w:rsidRPr="009B2103" w:rsidRDefault="007D0699" w:rsidP="00B4608F">
      <w:pPr>
        <w:numPr>
          <w:ilvl w:val="0"/>
          <w:numId w:val="42"/>
        </w:numPr>
        <w:tabs>
          <w:tab w:val="clear" w:pos="720"/>
          <w:tab w:val="left" w:pos="601"/>
          <w:tab w:val="num" w:pos="1920"/>
        </w:tabs>
        <w:suppressAutoHyphens/>
        <w:ind w:left="595" w:hanging="357"/>
        <w:jc w:val="both"/>
        <w:rPr>
          <w:color w:val="000000"/>
          <w:sz w:val="22"/>
          <w:szCs w:val="22"/>
        </w:rPr>
      </w:pPr>
      <w:r w:rsidRPr="009B2103">
        <w:rPr>
          <w:color w:val="000000"/>
          <w:sz w:val="22"/>
          <w:szCs w:val="22"/>
        </w:rPr>
        <w:t xml:space="preserve">Pri posudzovaní oprávnenosti uskutočnenia zmeny zmluvy podľa bodu 10, 11, 12 a 13 tohto ustanovenia zmluvy a súladu s § 18 zákona o verejnom obstarávaní objednávateľ dôkladne posúdi: </w:t>
      </w:r>
      <w:r w:rsidRPr="009B2103">
        <w:rPr>
          <w:color w:val="000000"/>
          <w:sz w:val="22"/>
          <w:szCs w:val="22"/>
        </w:rPr>
        <w:sym w:font="Symbol" w:char="F0B7"/>
      </w:r>
      <w:r w:rsidRPr="009B2103">
        <w:rPr>
          <w:color w:val="000000"/>
          <w:sz w:val="22"/>
          <w:szCs w:val="22"/>
        </w:rPr>
        <w:t xml:space="preserve"> analýzu príčin vzniknutej situácie </w:t>
      </w:r>
      <w:r w:rsidRPr="009B2103">
        <w:rPr>
          <w:color w:val="000000"/>
          <w:sz w:val="22"/>
          <w:szCs w:val="22"/>
        </w:rPr>
        <w:sym w:font="Symbol" w:char="F0B7"/>
      </w:r>
      <w:r w:rsidRPr="009B2103">
        <w:rPr>
          <w:color w:val="000000"/>
          <w:sz w:val="22"/>
          <w:szCs w:val="22"/>
        </w:rPr>
        <w:t xml:space="preserve"> príčinné súvislosti so vzniknutou situáciou </w:t>
      </w:r>
      <w:r w:rsidRPr="009B2103">
        <w:rPr>
          <w:color w:val="000000"/>
          <w:sz w:val="22"/>
          <w:szCs w:val="22"/>
        </w:rPr>
        <w:sym w:font="Symbol" w:char="F0B7"/>
      </w:r>
      <w:r w:rsidRPr="009B2103">
        <w:rPr>
          <w:color w:val="000000"/>
          <w:sz w:val="22"/>
          <w:szCs w:val="22"/>
        </w:rPr>
        <w:t xml:space="preserve"> následky vzniknutej situácie a potrebu zmeny zmluvy </w:t>
      </w:r>
      <w:r w:rsidRPr="009B2103">
        <w:rPr>
          <w:color w:val="000000"/>
          <w:sz w:val="22"/>
          <w:szCs w:val="22"/>
        </w:rPr>
        <w:sym w:font="Symbol" w:char="F0B7"/>
      </w:r>
      <w:r w:rsidRPr="009B2103">
        <w:rPr>
          <w:color w:val="000000"/>
          <w:sz w:val="22"/>
          <w:szCs w:val="22"/>
        </w:rPr>
        <w:t xml:space="preserve"> vyhodnotenie skutočnosti, či zhotoviteľ vynaložil náležitú starostlivosť, resp., že bol obozretný </w:t>
      </w:r>
      <w:r w:rsidRPr="009B2103">
        <w:rPr>
          <w:color w:val="000000"/>
          <w:sz w:val="22"/>
          <w:szCs w:val="22"/>
        </w:rPr>
        <w:sym w:font="Symbol" w:char="F0B7"/>
      </w:r>
      <w:r w:rsidRPr="009B2103">
        <w:rPr>
          <w:color w:val="000000"/>
          <w:sz w:val="22"/>
          <w:szCs w:val="22"/>
        </w:rPr>
        <w:t xml:space="preserve"> posúdenie nevyhnutnosti na odstránenie následkov. Uzatvorenie dodatku nie je povinnosťou objednávateľa a bude sa dôkladne posudzovať.</w:t>
      </w:r>
    </w:p>
    <w:p w14:paraId="58403C2F" w14:textId="77777777" w:rsidR="00B4608F" w:rsidRPr="009B2103" w:rsidRDefault="00B4608F" w:rsidP="00B4608F">
      <w:pPr>
        <w:tabs>
          <w:tab w:val="left" w:pos="601"/>
        </w:tabs>
        <w:suppressAutoHyphens/>
        <w:ind w:left="595"/>
        <w:jc w:val="both"/>
        <w:rPr>
          <w:color w:val="000000"/>
          <w:sz w:val="22"/>
          <w:szCs w:val="22"/>
        </w:rPr>
      </w:pPr>
    </w:p>
    <w:p w14:paraId="66CAE1A5" w14:textId="77777777" w:rsidR="00F45AA9" w:rsidRPr="009B2103" w:rsidRDefault="00F45AA9" w:rsidP="00F45AA9">
      <w:pPr>
        <w:ind w:left="240"/>
        <w:jc w:val="center"/>
        <w:rPr>
          <w:b/>
          <w:color w:val="000000"/>
          <w:sz w:val="22"/>
          <w:szCs w:val="22"/>
        </w:rPr>
      </w:pPr>
      <w:r w:rsidRPr="009B2103">
        <w:rPr>
          <w:b/>
          <w:color w:val="000000"/>
          <w:sz w:val="22"/>
          <w:szCs w:val="22"/>
        </w:rPr>
        <w:t>Článok 6</w:t>
      </w:r>
    </w:p>
    <w:p w14:paraId="103F531B" w14:textId="77777777" w:rsidR="00F45AA9" w:rsidRPr="009B2103" w:rsidRDefault="00F45AA9" w:rsidP="00F45AA9">
      <w:pPr>
        <w:jc w:val="center"/>
        <w:rPr>
          <w:b/>
          <w:color w:val="000000"/>
          <w:sz w:val="22"/>
          <w:szCs w:val="22"/>
        </w:rPr>
      </w:pPr>
      <w:r w:rsidRPr="009B2103">
        <w:rPr>
          <w:b/>
          <w:color w:val="000000"/>
          <w:sz w:val="22"/>
          <w:szCs w:val="22"/>
        </w:rPr>
        <w:t>Platobné podmienky</w:t>
      </w:r>
    </w:p>
    <w:p w14:paraId="6863F651" w14:textId="77777777" w:rsidR="00F45AA9" w:rsidRPr="009B2103" w:rsidRDefault="00F45AA9" w:rsidP="00F45AA9">
      <w:pPr>
        <w:jc w:val="both"/>
        <w:rPr>
          <w:b/>
          <w:color w:val="000000"/>
          <w:sz w:val="22"/>
          <w:szCs w:val="22"/>
        </w:rPr>
      </w:pPr>
    </w:p>
    <w:p w14:paraId="50889906" w14:textId="77777777" w:rsidR="00CA0DC4" w:rsidRPr="009B2103" w:rsidRDefault="00F45AA9" w:rsidP="00CA0DC4">
      <w:pPr>
        <w:numPr>
          <w:ilvl w:val="0"/>
          <w:numId w:val="43"/>
        </w:numPr>
        <w:tabs>
          <w:tab w:val="num" w:pos="3479"/>
        </w:tabs>
        <w:autoSpaceDN w:val="0"/>
        <w:jc w:val="both"/>
        <w:rPr>
          <w:rFonts w:eastAsia="Batang"/>
          <w:sz w:val="22"/>
          <w:szCs w:val="22"/>
          <w:lang w:bidi="he-IL"/>
        </w:rPr>
      </w:pPr>
      <w:r w:rsidRPr="009B2103">
        <w:rPr>
          <w:rFonts w:eastAsia="Batang"/>
          <w:sz w:val="22"/>
          <w:szCs w:val="22"/>
          <w:lang w:bidi="he-IL"/>
        </w:rPr>
        <w:t>Všetky platby sa budú uskutočňovať bezhotovostne.</w:t>
      </w:r>
    </w:p>
    <w:p w14:paraId="337580CC" w14:textId="7BB8BA15" w:rsidR="00CA0DC4" w:rsidRPr="009B2103" w:rsidRDefault="00CA0DC4" w:rsidP="00DA670F">
      <w:pPr>
        <w:numPr>
          <w:ilvl w:val="0"/>
          <w:numId w:val="43"/>
        </w:numPr>
        <w:tabs>
          <w:tab w:val="num" w:pos="3479"/>
        </w:tabs>
        <w:autoSpaceDN w:val="0"/>
        <w:jc w:val="both"/>
        <w:rPr>
          <w:rFonts w:eastAsia="Batang"/>
          <w:b/>
          <w:bCs/>
          <w:sz w:val="22"/>
          <w:szCs w:val="22"/>
          <w:lang w:bidi="he-IL"/>
        </w:rPr>
      </w:pPr>
      <w:r w:rsidRPr="009B2103">
        <w:rPr>
          <w:rFonts w:eastAsia="Batang"/>
          <w:b/>
          <w:bCs/>
          <w:sz w:val="22"/>
          <w:szCs w:val="22"/>
          <w:lang w:bidi="he-IL"/>
        </w:rPr>
        <w:t>Zmluvné strany sa dohodli, že cena diela bude fakturovaná</w:t>
      </w:r>
      <w:r w:rsidR="00DA670F" w:rsidRPr="009B2103">
        <w:rPr>
          <w:rFonts w:eastAsia="Batang"/>
          <w:b/>
          <w:bCs/>
          <w:sz w:val="22"/>
          <w:szCs w:val="22"/>
          <w:lang w:bidi="he-IL"/>
        </w:rPr>
        <w:t xml:space="preserve"> v čiastkovom plnení </w:t>
      </w:r>
      <w:r w:rsidR="00DA670F" w:rsidRPr="009B2103">
        <w:rPr>
          <w:rFonts w:eastAsia="Batang"/>
          <w:b/>
          <w:bCs/>
          <w:sz w:val="22"/>
          <w:szCs w:val="22"/>
          <w:u w:val="single"/>
          <w:lang w:bidi="he-IL"/>
        </w:rPr>
        <w:t>1 x mesačne</w:t>
      </w:r>
      <w:r w:rsidR="00DA670F" w:rsidRPr="009B2103">
        <w:rPr>
          <w:rFonts w:eastAsia="Batang"/>
          <w:b/>
          <w:bCs/>
          <w:sz w:val="22"/>
          <w:szCs w:val="22"/>
          <w:lang w:bidi="he-IL"/>
        </w:rPr>
        <w:t xml:space="preserve"> na základe skutočne zrealizovaných prác</w:t>
      </w:r>
      <w:r w:rsidRPr="009B2103">
        <w:rPr>
          <w:rFonts w:eastAsia="Batang"/>
          <w:b/>
          <w:bCs/>
          <w:sz w:val="22"/>
          <w:szCs w:val="22"/>
          <w:lang w:bidi="he-IL"/>
        </w:rPr>
        <w:t xml:space="preserve">, a to bez akýchkoľvek vád a nedorobkov, a to na základe objednávateľom podpísaného </w:t>
      </w:r>
      <w:r w:rsidR="00C40810" w:rsidRPr="00C40810">
        <w:rPr>
          <w:color w:val="333333"/>
          <w:sz w:val="22"/>
          <w:szCs w:val="22"/>
          <w:shd w:val="clear" w:color="auto" w:fill="FFFFFF"/>
        </w:rPr>
        <w:t>súpis</w:t>
      </w:r>
      <w:r w:rsidR="00C40810" w:rsidRPr="00C40810">
        <w:rPr>
          <w:color w:val="333333"/>
          <w:sz w:val="22"/>
          <w:szCs w:val="22"/>
          <w:shd w:val="clear" w:color="auto" w:fill="FFFFFF"/>
        </w:rPr>
        <w:t>u</w:t>
      </w:r>
      <w:r w:rsidR="00C40810" w:rsidRPr="00C40810">
        <w:rPr>
          <w:color w:val="333333"/>
          <w:sz w:val="22"/>
          <w:szCs w:val="22"/>
          <w:shd w:val="clear" w:color="auto" w:fill="FFFFFF"/>
        </w:rPr>
        <w:t xml:space="preserve"> vykonaných prác a dodávok.</w:t>
      </w:r>
    </w:p>
    <w:p w14:paraId="5B9EB869" w14:textId="2F88F040" w:rsidR="00F45AA9" w:rsidRPr="009B2103" w:rsidRDefault="00F45AA9" w:rsidP="00CA0DC4">
      <w:pPr>
        <w:numPr>
          <w:ilvl w:val="0"/>
          <w:numId w:val="43"/>
        </w:numPr>
        <w:tabs>
          <w:tab w:val="num" w:pos="3479"/>
        </w:tabs>
        <w:autoSpaceDN w:val="0"/>
        <w:jc w:val="both"/>
        <w:rPr>
          <w:rFonts w:eastAsia="Batang"/>
          <w:sz w:val="22"/>
          <w:szCs w:val="22"/>
          <w:lang w:bidi="he-IL"/>
        </w:rPr>
      </w:pPr>
      <w:r w:rsidRPr="009B2103">
        <w:rPr>
          <w:rFonts w:eastAsia="Batang"/>
          <w:sz w:val="22"/>
          <w:szCs w:val="22"/>
          <w:lang w:bidi="he-IL"/>
        </w:rPr>
        <w:t xml:space="preserve">Faktúra bude obsahovať všetky náležitosti daňového dokladu v súlade s § 71 zákona č. 222/2004 Z. z. o dani z pridanej hodnoty v znení neskorších predpisov </w:t>
      </w:r>
      <w:r w:rsidRPr="009B2103">
        <w:rPr>
          <w:rFonts w:eastAsia="Arial Narrow"/>
          <w:sz w:val="22"/>
          <w:szCs w:val="22"/>
        </w:rPr>
        <w:t>aj podľa  ust. § 3a zákona č. 513/1991 Zb. Obchodný zákonník v znení neskorších predpisov</w:t>
      </w:r>
      <w:r w:rsidRPr="009B2103">
        <w:rPr>
          <w:rFonts w:eastAsia="Batang"/>
          <w:sz w:val="22"/>
          <w:szCs w:val="22"/>
          <w:lang w:bidi="he-IL"/>
        </w:rPr>
        <w:t>:</w:t>
      </w:r>
    </w:p>
    <w:p w14:paraId="7315704E" w14:textId="77777777" w:rsidR="00F45AA9" w:rsidRPr="009B2103" w:rsidRDefault="00F45AA9" w:rsidP="0083709E">
      <w:pPr>
        <w:numPr>
          <w:ilvl w:val="0"/>
          <w:numId w:val="71"/>
        </w:numPr>
        <w:ind w:left="1276" w:hanging="425"/>
        <w:jc w:val="both"/>
        <w:rPr>
          <w:color w:val="000000"/>
          <w:sz w:val="22"/>
          <w:szCs w:val="22"/>
        </w:rPr>
      </w:pPr>
      <w:r w:rsidRPr="009B2103">
        <w:rPr>
          <w:color w:val="000000"/>
          <w:sz w:val="22"/>
          <w:szCs w:val="22"/>
        </w:rPr>
        <w:t>obchodné meno a sídlo, IČO, DIČ zhotoviteľa</w:t>
      </w:r>
    </w:p>
    <w:p w14:paraId="18824A36" w14:textId="77777777" w:rsidR="00F45AA9" w:rsidRPr="009B2103" w:rsidRDefault="00F45AA9" w:rsidP="0083709E">
      <w:pPr>
        <w:numPr>
          <w:ilvl w:val="0"/>
          <w:numId w:val="61"/>
        </w:numPr>
        <w:tabs>
          <w:tab w:val="clear" w:pos="960"/>
        </w:tabs>
        <w:ind w:left="1276" w:hanging="425"/>
        <w:jc w:val="both"/>
        <w:rPr>
          <w:color w:val="000000"/>
          <w:sz w:val="22"/>
          <w:szCs w:val="22"/>
        </w:rPr>
      </w:pPr>
      <w:r w:rsidRPr="009B2103">
        <w:rPr>
          <w:color w:val="000000"/>
          <w:sz w:val="22"/>
          <w:szCs w:val="22"/>
        </w:rPr>
        <w:t>meno, sídlo, IČO, DIČ objednávateľa</w:t>
      </w:r>
    </w:p>
    <w:p w14:paraId="5965C66B" w14:textId="77777777" w:rsidR="00F45AA9" w:rsidRPr="009B2103" w:rsidRDefault="00F45AA9" w:rsidP="0083709E">
      <w:pPr>
        <w:numPr>
          <w:ilvl w:val="0"/>
          <w:numId w:val="61"/>
        </w:numPr>
        <w:ind w:left="1276" w:hanging="425"/>
        <w:jc w:val="both"/>
        <w:rPr>
          <w:color w:val="000000"/>
          <w:sz w:val="22"/>
          <w:szCs w:val="22"/>
        </w:rPr>
      </w:pPr>
      <w:r w:rsidRPr="009B2103">
        <w:rPr>
          <w:color w:val="000000"/>
          <w:sz w:val="22"/>
          <w:szCs w:val="22"/>
        </w:rPr>
        <w:t>číslo zmluvy</w:t>
      </w:r>
    </w:p>
    <w:p w14:paraId="3079D7AE" w14:textId="77777777" w:rsidR="00F45AA9" w:rsidRPr="009B2103" w:rsidRDefault="00F45AA9" w:rsidP="0083709E">
      <w:pPr>
        <w:numPr>
          <w:ilvl w:val="0"/>
          <w:numId w:val="61"/>
        </w:numPr>
        <w:ind w:left="1276" w:hanging="425"/>
        <w:jc w:val="both"/>
        <w:rPr>
          <w:color w:val="000000"/>
          <w:sz w:val="22"/>
          <w:szCs w:val="22"/>
        </w:rPr>
      </w:pPr>
      <w:r w:rsidRPr="009B2103">
        <w:rPr>
          <w:color w:val="000000"/>
          <w:sz w:val="22"/>
          <w:szCs w:val="22"/>
        </w:rPr>
        <w:t>číslo faktúry</w:t>
      </w:r>
    </w:p>
    <w:p w14:paraId="4D53FBC3" w14:textId="77777777" w:rsidR="00F45AA9" w:rsidRPr="009B2103" w:rsidRDefault="00F45AA9" w:rsidP="0083709E">
      <w:pPr>
        <w:numPr>
          <w:ilvl w:val="0"/>
          <w:numId w:val="61"/>
        </w:numPr>
        <w:ind w:left="1276" w:hanging="425"/>
        <w:jc w:val="both"/>
        <w:rPr>
          <w:color w:val="000000"/>
          <w:sz w:val="22"/>
          <w:szCs w:val="22"/>
        </w:rPr>
      </w:pPr>
      <w:r w:rsidRPr="009B2103">
        <w:rPr>
          <w:color w:val="000000"/>
          <w:sz w:val="22"/>
          <w:szCs w:val="22"/>
        </w:rPr>
        <w:t>dátum uskutočneného fakturovaného plnenia</w:t>
      </w:r>
    </w:p>
    <w:p w14:paraId="29EE419B" w14:textId="77777777" w:rsidR="00F45AA9" w:rsidRPr="009B2103" w:rsidRDefault="00F45AA9" w:rsidP="0083709E">
      <w:pPr>
        <w:numPr>
          <w:ilvl w:val="0"/>
          <w:numId w:val="61"/>
        </w:numPr>
        <w:ind w:left="1276" w:hanging="425"/>
        <w:jc w:val="both"/>
        <w:rPr>
          <w:color w:val="000000"/>
          <w:sz w:val="22"/>
          <w:szCs w:val="22"/>
        </w:rPr>
      </w:pPr>
      <w:r w:rsidRPr="009B2103">
        <w:rPr>
          <w:color w:val="000000"/>
          <w:sz w:val="22"/>
          <w:szCs w:val="22"/>
        </w:rPr>
        <w:t>dátum vyhotovenia faktúry</w:t>
      </w:r>
    </w:p>
    <w:p w14:paraId="3457A203" w14:textId="77777777" w:rsidR="00F45AA9" w:rsidRPr="009B2103" w:rsidRDefault="00F45AA9" w:rsidP="0083709E">
      <w:pPr>
        <w:numPr>
          <w:ilvl w:val="0"/>
          <w:numId w:val="61"/>
        </w:numPr>
        <w:ind w:left="1276" w:hanging="425"/>
        <w:jc w:val="both"/>
        <w:rPr>
          <w:color w:val="000000"/>
          <w:sz w:val="22"/>
          <w:szCs w:val="22"/>
        </w:rPr>
      </w:pPr>
      <w:r w:rsidRPr="009B2103">
        <w:rPr>
          <w:color w:val="000000"/>
          <w:sz w:val="22"/>
          <w:szCs w:val="22"/>
        </w:rPr>
        <w:t>deň odoslania a splatnosti faktúry</w:t>
      </w:r>
    </w:p>
    <w:p w14:paraId="20EF2A9A" w14:textId="77777777" w:rsidR="00F45AA9" w:rsidRPr="009B2103" w:rsidRDefault="00F45AA9" w:rsidP="0083709E">
      <w:pPr>
        <w:numPr>
          <w:ilvl w:val="0"/>
          <w:numId w:val="61"/>
        </w:numPr>
        <w:ind w:left="1276" w:hanging="425"/>
        <w:jc w:val="both"/>
        <w:rPr>
          <w:sz w:val="22"/>
          <w:szCs w:val="22"/>
        </w:rPr>
      </w:pPr>
      <w:r w:rsidRPr="009B2103">
        <w:rPr>
          <w:color w:val="000000"/>
          <w:sz w:val="22"/>
          <w:szCs w:val="22"/>
        </w:rPr>
        <w:t>označenie finančného ústavu a číslo účtu, na ktorý sa má platiť (musí byť v súlade s touto zmluvo</w:t>
      </w:r>
      <w:r w:rsidRPr="009B2103">
        <w:rPr>
          <w:sz w:val="22"/>
          <w:szCs w:val="22"/>
        </w:rPr>
        <w:t>u)</w:t>
      </w:r>
    </w:p>
    <w:p w14:paraId="124223CD" w14:textId="77777777" w:rsidR="00F45AA9" w:rsidRPr="009B2103" w:rsidRDefault="00F45AA9" w:rsidP="0083709E">
      <w:pPr>
        <w:numPr>
          <w:ilvl w:val="0"/>
          <w:numId w:val="61"/>
        </w:numPr>
        <w:ind w:left="1276" w:hanging="425"/>
        <w:jc w:val="both"/>
        <w:rPr>
          <w:sz w:val="22"/>
          <w:szCs w:val="22"/>
        </w:rPr>
      </w:pPr>
      <w:r w:rsidRPr="009B2103">
        <w:rPr>
          <w:sz w:val="22"/>
          <w:szCs w:val="22"/>
        </w:rPr>
        <w:t>označenie diela</w:t>
      </w:r>
    </w:p>
    <w:p w14:paraId="0E641863" w14:textId="77777777" w:rsidR="00F45AA9" w:rsidRPr="009B2103" w:rsidRDefault="00F45AA9" w:rsidP="0083709E">
      <w:pPr>
        <w:numPr>
          <w:ilvl w:val="0"/>
          <w:numId w:val="61"/>
        </w:numPr>
        <w:ind w:left="1276" w:hanging="425"/>
        <w:jc w:val="both"/>
        <w:rPr>
          <w:sz w:val="22"/>
          <w:szCs w:val="22"/>
        </w:rPr>
      </w:pPr>
      <w:r w:rsidRPr="009B2103">
        <w:rPr>
          <w:sz w:val="22"/>
          <w:szCs w:val="22"/>
        </w:rPr>
        <w:t>súpis vykonaných služieb, prác a dodávok mesačne podpísaných technickým dozorom objednávateľa</w:t>
      </w:r>
    </w:p>
    <w:p w14:paraId="3108482F" w14:textId="77777777" w:rsidR="00F45AA9" w:rsidRPr="009B2103" w:rsidRDefault="00F45AA9" w:rsidP="0083709E">
      <w:pPr>
        <w:numPr>
          <w:ilvl w:val="0"/>
          <w:numId w:val="61"/>
        </w:numPr>
        <w:ind w:left="1276" w:hanging="425"/>
        <w:jc w:val="both"/>
        <w:rPr>
          <w:sz w:val="22"/>
          <w:szCs w:val="22"/>
        </w:rPr>
      </w:pPr>
      <w:r w:rsidRPr="009B2103">
        <w:rPr>
          <w:sz w:val="22"/>
          <w:szCs w:val="22"/>
        </w:rPr>
        <w:t xml:space="preserve">podkladom pre fakturáciu je súpis vykonaných služieb, prác a dodávok odsúhlasený objednávateľom a technickým dozorom </w:t>
      </w:r>
    </w:p>
    <w:p w14:paraId="25C61216" w14:textId="77777777" w:rsidR="00F45AA9" w:rsidRPr="009B2103" w:rsidRDefault="00F45AA9" w:rsidP="0083709E">
      <w:pPr>
        <w:numPr>
          <w:ilvl w:val="0"/>
          <w:numId w:val="61"/>
        </w:numPr>
        <w:ind w:left="1276" w:hanging="425"/>
        <w:jc w:val="both"/>
        <w:rPr>
          <w:sz w:val="22"/>
          <w:szCs w:val="22"/>
        </w:rPr>
      </w:pPr>
      <w:r w:rsidRPr="009B2103">
        <w:rPr>
          <w:sz w:val="22"/>
          <w:szCs w:val="22"/>
        </w:rPr>
        <w:t>výšku ceny  bez DPH, sadzbu DPH, celkovú fakturovanú sumu vrátane DPH</w:t>
      </w:r>
    </w:p>
    <w:p w14:paraId="3AB095C2" w14:textId="77777777" w:rsidR="00F45AA9" w:rsidRPr="009B2103" w:rsidRDefault="00F45AA9" w:rsidP="0083709E">
      <w:pPr>
        <w:numPr>
          <w:ilvl w:val="0"/>
          <w:numId w:val="61"/>
        </w:numPr>
        <w:ind w:left="1276" w:hanging="425"/>
        <w:jc w:val="both"/>
        <w:rPr>
          <w:sz w:val="22"/>
          <w:szCs w:val="22"/>
        </w:rPr>
      </w:pPr>
      <w:r w:rsidRPr="009B2103">
        <w:rPr>
          <w:sz w:val="22"/>
          <w:szCs w:val="22"/>
        </w:rPr>
        <w:t>podpis oprávnenej osoby (prípadne pečiatku v zmysle podnikateľského oprávnenia)</w:t>
      </w:r>
    </w:p>
    <w:p w14:paraId="236DFD0F" w14:textId="1F0985C4" w:rsidR="00F45AA9" w:rsidRPr="009B2103" w:rsidRDefault="00F45AA9" w:rsidP="0083709E">
      <w:pPr>
        <w:numPr>
          <w:ilvl w:val="0"/>
          <w:numId w:val="61"/>
        </w:numPr>
        <w:ind w:left="1276" w:hanging="425"/>
        <w:jc w:val="both"/>
        <w:rPr>
          <w:sz w:val="22"/>
          <w:szCs w:val="22"/>
        </w:rPr>
      </w:pPr>
      <w:r w:rsidRPr="009B2103">
        <w:rPr>
          <w:sz w:val="22"/>
          <w:szCs w:val="22"/>
        </w:rPr>
        <w:t>faktúra – musí zároveň obsahovať nasledovné údaje: názov projektu, certifikáty o zhode, atesty o použitých materiáloch a pod.</w:t>
      </w:r>
    </w:p>
    <w:p w14:paraId="4D91EA29" w14:textId="77777777" w:rsidR="00F45AA9" w:rsidRPr="009B2103" w:rsidRDefault="00F45AA9" w:rsidP="0083709E">
      <w:pPr>
        <w:numPr>
          <w:ilvl w:val="0"/>
          <w:numId w:val="43"/>
        </w:numPr>
        <w:tabs>
          <w:tab w:val="clear" w:pos="360"/>
          <w:tab w:val="left" w:pos="601"/>
          <w:tab w:val="num" w:pos="3479"/>
        </w:tabs>
        <w:suppressAutoHyphens/>
        <w:ind w:left="595" w:hanging="357"/>
        <w:jc w:val="both"/>
        <w:rPr>
          <w:sz w:val="22"/>
          <w:szCs w:val="22"/>
        </w:rPr>
      </w:pPr>
      <w:r w:rsidRPr="009B2103">
        <w:rPr>
          <w:sz w:val="22"/>
          <w:szCs w:val="22"/>
        </w:rPr>
        <w:lastRenderedPageBreak/>
        <w:t>Fakturovaná suma sa zaokrúhľuje na dve desatinné miesta matematicky, t.j. na centy.</w:t>
      </w:r>
    </w:p>
    <w:p w14:paraId="71D10C32" w14:textId="77777777" w:rsidR="00F45AA9" w:rsidRPr="009B2103" w:rsidRDefault="00F45AA9" w:rsidP="0083709E">
      <w:pPr>
        <w:numPr>
          <w:ilvl w:val="0"/>
          <w:numId w:val="43"/>
        </w:numPr>
        <w:tabs>
          <w:tab w:val="clear" w:pos="360"/>
          <w:tab w:val="left" w:pos="601"/>
          <w:tab w:val="num" w:pos="3479"/>
        </w:tabs>
        <w:suppressAutoHyphens/>
        <w:ind w:left="595" w:hanging="357"/>
        <w:jc w:val="both"/>
        <w:rPr>
          <w:sz w:val="22"/>
          <w:szCs w:val="22"/>
        </w:rPr>
      </w:pPr>
      <w:r w:rsidRPr="009B2103">
        <w:rPr>
          <w:color w:val="000000"/>
          <w:sz w:val="22"/>
          <w:szCs w:val="22"/>
        </w:rPr>
        <w:t xml:space="preserve">Zhotoviteľ </w:t>
      </w:r>
      <w:r w:rsidRPr="009B2103">
        <w:rPr>
          <w:sz w:val="22"/>
          <w:szCs w:val="22"/>
        </w:rPr>
        <w:t>zodpovedá za pravdivosť, správnosť a úplnosť údajov uvedených v ním vypracovanom súpise vykonávaných prác.</w:t>
      </w:r>
    </w:p>
    <w:p w14:paraId="7BCDCA2E" w14:textId="77777777" w:rsidR="00F45AA9" w:rsidRPr="009B210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9B2103">
        <w:rPr>
          <w:sz w:val="22"/>
          <w:szCs w:val="22"/>
        </w:rPr>
        <w:t>Faktúra vrátane súpisu vykonaných prác a dodávok bude objednávateľovi doručená v piatich rovnopisoch – origináloch vrátane potvrdeného súpisu prác a dodávok. Faktúra musí mať všetky náležitosti, musí byť zostavená prehľadne a musí byť v nej dodržané poradie položiek v súlade s oceneným popisom prác a dodávok predložených v ponuke. Zhotoviteľ musí svoje práce vyúčtovať overiteľným spôsobom. Súpisy vykonaných prác musia byť zostavené prehľadne a pritom sa musí dodržiavať poradie položiek a označenie, ktoré je v súlade s oceneným výkazom výmer a popisom prác, ktorý je Prílohou č. 1 tejto zmluvy. Súpis vykonaných prác bude vyhotovený v softwarovom systéme podporujúcom riadenie stavebnej výroby. Zmluvné strany sa zároveň výslovne dohodli, že v prípade, ak zhotoviteľ nepredloží aspoň jeden doklad uvedený v predchádzajúcej vete tohto ustanovenia zmluvy objednávateľovi, objednávateľ nie je povinný zaplatiť zhotoviteľovi jeho faktúru/faktúry a nie je ani v omeškaní so zaplatením faktúry/faktúr zhotoviteľa, ale lehota splatnosti podľa bodu 7 začína plynúť až dňom predloženia dokladu uvedeného v predchádzajúcej vete tohto ustanovenia zmluvy.</w:t>
      </w:r>
    </w:p>
    <w:p w14:paraId="20D235D5" w14:textId="77777777" w:rsidR="00F45AA9" w:rsidRPr="009B210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9B2103">
        <w:rPr>
          <w:color w:val="000000"/>
          <w:sz w:val="22"/>
          <w:szCs w:val="22"/>
        </w:rPr>
        <w:t>V prípade, že faktúra nebude obsahovať náležitosti uvedené v predchádzajúcich odsekoch, objednávateľ je oprávnený vrátiť ju  zhotoviteľovi na doplnenie. V takom prípade nová lehota začne plynúť dňom doručenia opravenej faktúry objednávateľovi.</w:t>
      </w:r>
    </w:p>
    <w:p w14:paraId="3B67EE3E" w14:textId="77777777" w:rsidR="00F45AA9" w:rsidRPr="009B210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9B2103">
        <w:rPr>
          <w:color w:val="000000"/>
          <w:sz w:val="22"/>
          <w:szCs w:val="22"/>
        </w:rPr>
        <w:t xml:space="preserve">Lehota splatnosti faktúry je do 60 dní odo dňa doručenia faktúry objednávateľovi. Za deň doručenia sa považuje deň, v ktorý je doručená faktúra prevzatá objednávateľom </w:t>
      </w:r>
    </w:p>
    <w:p w14:paraId="1D2B8D67" w14:textId="77777777" w:rsidR="00F45AA9" w:rsidRPr="009B210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9B2103">
        <w:rPr>
          <w:color w:val="000000"/>
          <w:sz w:val="22"/>
          <w:szCs w:val="22"/>
        </w:rPr>
        <w:t>Za vykonané služby, práce a dodávky sa považuje len materiál, výrobky a zariadenia vykonané a zhotovené výlučne pre požadovaný predmet zmluvy, ktoré sú pri službách už vykonané a pri prácach zabudované do diela.</w:t>
      </w:r>
    </w:p>
    <w:p w14:paraId="2ADC69D5" w14:textId="77777777" w:rsidR="00F45AA9" w:rsidRPr="009B210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9B2103">
        <w:rPr>
          <w:color w:val="000000"/>
          <w:sz w:val="22"/>
          <w:szCs w:val="22"/>
        </w:rPr>
        <w:t>Za deň úhrady sa považuje deň odpísania príslušnej sumy z účtu objednávateľa v prospech účtu zhotoviteľa.</w:t>
      </w:r>
    </w:p>
    <w:p w14:paraId="64D4D9CF" w14:textId="77777777" w:rsidR="00F45AA9" w:rsidRPr="009B2103" w:rsidRDefault="00F45AA9" w:rsidP="00F45AA9">
      <w:pPr>
        <w:ind w:left="240"/>
        <w:jc w:val="center"/>
        <w:rPr>
          <w:b/>
          <w:color w:val="000000"/>
          <w:sz w:val="22"/>
          <w:szCs w:val="22"/>
        </w:rPr>
      </w:pPr>
    </w:p>
    <w:p w14:paraId="54B4B456" w14:textId="63FA6875" w:rsidR="00F45AA9" w:rsidRPr="009B2103" w:rsidRDefault="00F45AA9" w:rsidP="00F45AA9">
      <w:pPr>
        <w:ind w:left="240"/>
        <w:jc w:val="center"/>
        <w:rPr>
          <w:b/>
          <w:color w:val="000000"/>
          <w:sz w:val="22"/>
          <w:szCs w:val="22"/>
        </w:rPr>
      </w:pPr>
      <w:r w:rsidRPr="009B2103">
        <w:rPr>
          <w:b/>
          <w:color w:val="000000"/>
          <w:sz w:val="22"/>
          <w:szCs w:val="22"/>
        </w:rPr>
        <w:t>Článok 7</w:t>
      </w:r>
    </w:p>
    <w:p w14:paraId="337734CA" w14:textId="77777777" w:rsidR="00F45AA9" w:rsidRPr="009B2103" w:rsidRDefault="00F45AA9" w:rsidP="00F45AA9">
      <w:pPr>
        <w:jc w:val="center"/>
        <w:rPr>
          <w:b/>
          <w:color w:val="000000"/>
          <w:sz w:val="22"/>
          <w:szCs w:val="22"/>
        </w:rPr>
      </w:pPr>
      <w:r w:rsidRPr="009B2103">
        <w:rPr>
          <w:b/>
          <w:color w:val="000000"/>
          <w:sz w:val="22"/>
          <w:szCs w:val="22"/>
        </w:rPr>
        <w:t>Preddavky na predmet zmluvy</w:t>
      </w:r>
    </w:p>
    <w:p w14:paraId="7F30F249" w14:textId="77777777" w:rsidR="00F45AA9" w:rsidRPr="009B2103" w:rsidRDefault="00F45AA9" w:rsidP="00F45AA9">
      <w:pPr>
        <w:jc w:val="both"/>
        <w:rPr>
          <w:color w:val="000000"/>
          <w:sz w:val="22"/>
          <w:szCs w:val="22"/>
        </w:rPr>
      </w:pPr>
    </w:p>
    <w:p w14:paraId="13CBD09C" w14:textId="77777777" w:rsidR="00F45AA9" w:rsidRPr="009B2103" w:rsidRDefault="00F45AA9" w:rsidP="0083709E">
      <w:pPr>
        <w:numPr>
          <w:ilvl w:val="0"/>
          <w:numId w:val="62"/>
        </w:numPr>
        <w:autoSpaceDE w:val="0"/>
        <w:autoSpaceDN w:val="0"/>
        <w:ind w:left="567"/>
        <w:jc w:val="both"/>
        <w:rPr>
          <w:b/>
          <w:color w:val="000000"/>
          <w:sz w:val="22"/>
          <w:szCs w:val="22"/>
        </w:rPr>
      </w:pPr>
      <w:r w:rsidRPr="009B2103">
        <w:rPr>
          <w:rFonts w:eastAsia="Batang"/>
          <w:sz w:val="22"/>
          <w:szCs w:val="22"/>
          <w:lang w:bidi="he-IL"/>
        </w:rPr>
        <w:t>O</w:t>
      </w:r>
      <w:r w:rsidRPr="009B2103">
        <w:rPr>
          <w:color w:val="000000"/>
          <w:sz w:val="22"/>
          <w:szCs w:val="22"/>
        </w:rPr>
        <w:t>bjednávateľ neposkytne preddavky zhotoviteľovi na predmet plnenia zmluvy.</w:t>
      </w:r>
    </w:p>
    <w:p w14:paraId="0D0EAE57" w14:textId="77777777" w:rsidR="00F45AA9" w:rsidRPr="009B2103" w:rsidRDefault="00F45AA9" w:rsidP="00F45AA9">
      <w:pPr>
        <w:rPr>
          <w:b/>
          <w:color w:val="000000"/>
          <w:sz w:val="22"/>
          <w:szCs w:val="22"/>
        </w:rPr>
      </w:pPr>
    </w:p>
    <w:p w14:paraId="074305E4" w14:textId="77777777" w:rsidR="00F45AA9" w:rsidRPr="009B2103" w:rsidRDefault="00F45AA9" w:rsidP="00F45AA9">
      <w:pPr>
        <w:jc w:val="center"/>
        <w:rPr>
          <w:b/>
          <w:color w:val="000000"/>
          <w:sz w:val="22"/>
          <w:szCs w:val="22"/>
        </w:rPr>
      </w:pPr>
      <w:r w:rsidRPr="009B2103">
        <w:rPr>
          <w:b/>
          <w:color w:val="000000"/>
          <w:sz w:val="22"/>
          <w:szCs w:val="22"/>
        </w:rPr>
        <w:t>Článok 8</w:t>
      </w:r>
    </w:p>
    <w:p w14:paraId="3145BDD7" w14:textId="77777777" w:rsidR="00F45AA9" w:rsidRPr="009B2103" w:rsidRDefault="00F45AA9" w:rsidP="00F45AA9">
      <w:pPr>
        <w:jc w:val="center"/>
        <w:rPr>
          <w:b/>
          <w:color w:val="000000"/>
          <w:sz w:val="22"/>
          <w:szCs w:val="22"/>
        </w:rPr>
      </w:pPr>
      <w:r w:rsidRPr="009B2103">
        <w:rPr>
          <w:b/>
          <w:color w:val="000000"/>
          <w:sz w:val="22"/>
          <w:szCs w:val="22"/>
        </w:rPr>
        <w:t>Podmienky vykonania predmetu zmluvy</w:t>
      </w:r>
    </w:p>
    <w:p w14:paraId="5B90BBEB" w14:textId="77777777" w:rsidR="00F45AA9" w:rsidRPr="009B2103" w:rsidRDefault="00F45AA9" w:rsidP="00F45AA9">
      <w:pPr>
        <w:jc w:val="both"/>
        <w:rPr>
          <w:color w:val="000000"/>
          <w:sz w:val="22"/>
          <w:szCs w:val="22"/>
        </w:rPr>
      </w:pPr>
    </w:p>
    <w:p w14:paraId="5A8605E7" w14:textId="77777777" w:rsidR="00F45AA9" w:rsidRPr="009B210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9B2103">
        <w:rPr>
          <w:rFonts w:eastAsia="Batang"/>
          <w:sz w:val="22"/>
          <w:szCs w:val="22"/>
          <w:lang w:bidi="he-IL"/>
        </w:rPr>
        <w:t xml:space="preserve">Práce na realizácii diela musia byť vykonané podľa zmluvných ustanovení na profesionálnej úrovni a musia vyhovovať § 43 g zákona č. 50/1976 Zb. v znení neskorších predpisov. Materiály a výrobky určené k vykonaniu diela musia byť všeobecne dobrej kvality, vopred odsúhlasené objednávateľom, </w:t>
      </w:r>
      <w:r w:rsidRPr="009B2103">
        <w:rPr>
          <w:sz w:val="22"/>
          <w:szCs w:val="22"/>
        </w:rPr>
        <w:t>technickým</w:t>
      </w:r>
      <w:r w:rsidRPr="009B2103">
        <w:rPr>
          <w:rFonts w:eastAsia="Batang"/>
          <w:sz w:val="22"/>
          <w:szCs w:val="22"/>
          <w:lang w:bidi="he-IL"/>
        </w:rPr>
        <w:t xml:space="preserve"> dozorom a autorom projektovej dokumentácie a musia spĺňať požiadavky § 43 f zákona č. 50/1976 Zb. v znení neskorších predpisov a </w:t>
      </w:r>
      <w:r w:rsidRPr="009B2103">
        <w:rPr>
          <w:rFonts w:eastAsia="Batang"/>
          <w:color w:val="000000"/>
          <w:sz w:val="22"/>
          <w:szCs w:val="22"/>
          <w:lang w:bidi="he-IL"/>
        </w:rPr>
        <w:t>zákona č. 133/2013 Z. z. o stavebných výrobkoch a o zmene a doplnení niektorých zákonov v platnom znení</w:t>
      </w:r>
      <w:r w:rsidRPr="009B2103">
        <w:rPr>
          <w:rFonts w:eastAsia="Batang"/>
          <w:sz w:val="22"/>
          <w:szCs w:val="22"/>
          <w:lang w:bidi="he-IL"/>
        </w:rPr>
        <w:t>. K dodaným materiálom a výrobkom musia byť doložené certifikáty, osvedčenia o vhodnosti ich použitia na stavby a licencie na vykonávanie predmetných technológií a pod., najneskôr  pred ich zabudovaním. Do doby ich odovzdania objednávateľovi ich archivuje zhotoviteľ (stavbyvedúci) ako prílohu k stavebnému denníku. Zhotoviteľ musí mať na stavbe k dispozícií technické normy, licencie na vykonávanie prác, všeobecne zaužívané pracovné a technologické postupy a návody výrobcu stavebných a technologických výrobkov na spôsob ich použitia, týkajúcich sa predmetu plnenia.</w:t>
      </w:r>
    </w:p>
    <w:p w14:paraId="629D5F75" w14:textId="77777777" w:rsidR="00F45AA9" w:rsidRPr="009B210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9B2103">
        <w:rPr>
          <w:rFonts w:eastAsia="Batang"/>
          <w:sz w:val="22"/>
          <w:szCs w:val="22"/>
          <w:lang w:bidi="he-IL"/>
        </w:rPr>
        <w:t xml:space="preserve">Výrobky a materiály určené na vykonanie predmetu plnenia musí zhotoviteľ dodať bez akýchkoľvek práv tretích osôb t.j. sú jeho vlastníctvom a takto ich odovzdáva objednávateľovi. </w:t>
      </w:r>
    </w:p>
    <w:p w14:paraId="4A6404F6" w14:textId="77777777" w:rsidR="00F45AA9" w:rsidRPr="009B210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9B2103">
        <w:rPr>
          <w:rFonts w:eastAsia="Batang"/>
          <w:sz w:val="22"/>
          <w:szCs w:val="22"/>
          <w:lang w:bidi="he-IL"/>
        </w:rPr>
        <w:t>Zhotoviteľ bude udržiavať všetky nástroje a zariadenia potrebné pre realizáciu predmetu plnenia v náležitom stave a zabezpečí koordináciu svojich subdodávateľov.</w:t>
      </w:r>
    </w:p>
    <w:p w14:paraId="7A1F3C10"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zabezpečí vykonané práce, materiály a výrobky určené pre predmet plnenia  pred poškodením a krádežou až do ich protokolárneho  prevzatia  objednávateľom.</w:t>
      </w:r>
    </w:p>
    <w:p w14:paraId="1B5024D4"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Postup prác musí byť vykonaný v súlade s projektovou dokumentáciou tak, aby stavenisko a objekt predmetu plnenia bol stále zabezpečený proti vniknutiu tretích osôb a aby poveternostnými vplyvmi nedošlo k poškodeniu obnažených konštrukcií.</w:t>
      </w:r>
    </w:p>
    <w:p w14:paraId="6CA1ABF5"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Materiály a výrobky, ktoré nezodpovedajú ods. 1 tohto článku, musí zhotoviteľ na vlastné náklady odstrániť a nahradiť bezchybnými. Škody vzniknuté z tohto titulu znáša zhotoviteľ bez nároku finančnej úhrady zo strany objednávateľa.</w:t>
      </w:r>
    </w:p>
    <w:p w14:paraId="114ED922"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lastRenderedPageBreak/>
        <w:t>Zhotoviteľ je povinný dodržiavať predpisy na účely predchádzania vzniku požiarov na stavenisku. Zhotoviteľ v prípade vykonávania činnosti, ktoré vytvárajú zvýšené riziko možnosti vzniku požiaru, najmä zváranie, tepelné delenie a ďalšie spôsoby spracúvania kovov, pri ktorých sa používa zváracie, brúsiace alebo iskriace zariadenie nezávisle od stupňa automatizácie a na miestach s možnosťou vzniku požiaru alebo výbuchu, lepenie horľavých podlahových a strešných krytín obkladov stien a stropov pomocou ohňa, elektrotepelných spotrebičov a zariadení alebo horľavých lepidiel a odstraňovanie starých náterov pomocou tepelných spotrebičov a zariadení, nevyhnutná manipulácia s otvoreným ohňom na miestach s možnosťou vzniku  požiaru, ale aj v prípade vykonávania iných činností so zvýšeným nebezpečenstvom vzniku požiaru, ktoré môžu byť v zmysle zákona č. 314/2001 Z. z. o ochrane pred požiarmi v znení neskorších predpisov a vyhlášky č. 121/2002 Z. z. o požiarnej prevencii  v znení neskorších predpisov kvalifikované ako činnosti so zvýšeným nebezpečenstvom vzniku požiaru, či už pri demontáži alebo montáži, je povinný minimálne 5 dní pred ich začatím informovať technický dozor a zabezpečiť všetky úlohy ochrany pred požiarmi podľa ustanovení citovaných právnych noriem.</w:t>
      </w:r>
    </w:p>
    <w:p w14:paraId="18EC9C09" w14:textId="438FBA91"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vykonáva činnosti spojené s predmetom diela na vlastnú zodpoved</w:t>
      </w:r>
      <w:r w:rsidRPr="009B2103">
        <w:rPr>
          <w:color w:val="000000"/>
          <w:sz w:val="22"/>
          <w:szCs w:val="22"/>
        </w:rPr>
        <w:softHyphen/>
        <w:t>nosť podľa zmluvy, pričom rešpektuje technické špecifikácie, právne a technic</w:t>
      </w:r>
      <w:r w:rsidRPr="009B2103">
        <w:rPr>
          <w:color w:val="000000"/>
          <w:sz w:val="22"/>
          <w:szCs w:val="22"/>
        </w:rPr>
        <w:softHyphen/>
        <w:t xml:space="preserve">ké predpisy, normy, vyhlášky platné v SR, najmä špecifické podmienky zákona č. 237/2000 Z. z., ktorým sa mení a dopĺňa zákon č. </w:t>
      </w:r>
      <w:hyperlink r:id="rId9" w:history="1">
        <w:r w:rsidRPr="009B2103">
          <w:rPr>
            <w:color w:val="000000"/>
            <w:sz w:val="22"/>
            <w:szCs w:val="22"/>
          </w:rPr>
          <w:t>50/1976 Zb.</w:t>
        </w:r>
      </w:hyperlink>
      <w:r w:rsidRPr="009B2103">
        <w:rPr>
          <w:color w:val="000000"/>
          <w:sz w:val="22"/>
          <w:szCs w:val="22"/>
        </w:rPr>
        <w:t xml:space="preserve"> o územnom plánovaní a stavebnom poriadku (stavebný zákon) v znení neskorších predpisov a o zmene a doplnení niektorých zákonov a k nemu príslušné vykonávacie prepisy, Vyhlášku č. 532/2002 Z. z., ktorou sa ustanovujú podrobnosti o všeobecných technických požiadavkách na výstavbu a o všeobecných technických </w:t>
      </w:r>
      <w:r w:rsidRPr="009B2103">
        <w:rPr>
          <w:sz w:val="22"/>
          <w:szCs w:val="22"/>
        </w:rPr>
        <w:t>požiadavkách na stavby užívané osobami s obmedzenou schopnosťou pohybu a orientácie, Vyhlášku Ministerstva práce, sociálnych vecí a rodiny Slovenskej republiky č. 508/2009 o bezpeč. opatreniach pri elektrických a plynových zariadeniach, nariadenie vlády SR č. 281/2006 Z. z. o bezpečnostných požiadavkách pri ručnej manipulácií s bremenami, zákona č. 124/2006 Z. z. o bezpečnosti a ochrane zdravia pri práci a o zmene a doplnení niektorých zákonov (ďalej len „zákon o bezpečnosti a ochrane zdravia pri práci“), nariadenia vlády č. 392/2006 Z. z. o minimálnych bezpečnostných a zdravotných</w:t>
      </w:r>
      <w:r w:rsidRPr="009B2103">
        <w:rPr>
          <w:color w:val="000000"/>
          <w:sz w:val="22"/>
          <w:szCs w:val="22"/>
        </w:rPr>
        <w:t xml:space="preserve"> požiadavkách pri používaní pracovných prostriedkov, nariadenia vlády SR č. 396/2006 o minimálnych bezpečnostných a zdravotných požiadavkách na stavenisko, vyhlášky č. 147/2013 o podrobnostiach na zaistenie bezpečnosti a ochrany zdravia pri stavebných prácach a prácach s nimi súvisiacich a podrobnostiach o odbornej spôsobilosti na výkon niektorých pracovných činností, zákona č. 17/1992 Zb. o životnom prostredí v znení neskorších predpisov, zákona č. 79/2015 o odpa</w:t>
      </w:r>
      <w:r w:rsidRPr="009B2103">
        <w:rPr>
          <w:color w:val="000000"/>
          <w:sz w:val="22"/>
          <w:szCs w:val="22"/>
        </w:rPr>
        <w:softHyphen/>
        <w:t>doch a o zmene a doplnení niektorých zákonov, zákona č. 137/2010 Z. z. o ovzduší a inými predpismi definovanými v tejto zmluve alebo vyplývajúcimi z povahy realizácie diela, ako aj v súlade s pokynmi objednávateľa. Zhotoviteľ je povinný preukázateľne poučiť všetkých zamestnancov aj svojich subdodávateľov pracujúcich na stavbe o dodržiavaní povinností v zmysle všetkých predpisov, pokynov a dokumentov tohto bodu, najmä predpisov o bezpečnosti a ochrane zdravia pri práci. Zhotoviteľ zodpovedá za bezpečnosť pri práci a ochranu zdravia všetkých svojich zamestnancov a osôb, ktoré sa s jeho vedomím pohybujú v mieste plnenia. Plán bezpečnosti a ochrany zdravia pri práci na predmet plnenia musí byť k dispozícií na stavenisku u stavbyvedúceho, ak je to nevyhnutné pre plnenie predmetu zmluvy.</w:t>
      </w:r>
      <w:r w:rsidRPr="009B2103">
        <w:rPr>
          <w:sz w:val="22"/>
          <w:szCs w:val="22"/>
        </w:rPr>
        <w:t xml:space="preserve"> </w:t>
      </w:r>
      <w:r w:rsidRPr="009B2103">
        <w:rPr>
          <w:color w:val="000000"/>
          <w:sz w:val="22"/>
          <w:szCs w:val="22"/>
        </w:rPr>
        <w:t>Zhotoviteľ počas realizovania diela a odstraňovania prípadných vád na ňom je povinný dodržiavať aj všetky právne predpisy upravujúce nakladanie s odpadmi, za čo nesie plnú právnu zodpovednosť. Zhotoviteľ je predovšetkým povinný chrániť životné prostredie na stavenisku aj mimo neho pred znečistením, udržiavať na stavenisku a priľahlých komunikáciách určených na dopravu materiálu poriadok a čistotu, odstraňovať odpadky a nečistoty, ktoré vznikli pri vykonávaní jeho práce na vlastné náklady a nesmie vypúšťať alebo dovoliť vypúšťanie akýchkoľvek toxických odpadov alebo látok.</w:t>
      </w:r>
    </w:p>
    <w:p w14:paraId="482ABEF7"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Objednávateľ bude podľa potreby organizovať na stavbe kontrolné dni, z ktorých prijaté opatrenia a úlohy je zhotoviteľ povinný plniť.</w:t>
      </w:r>
    </w:p>
    <w:p w14:paraId="2AECDE53" w14:textId="3738F08D"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je povinný uviesť údaje o všetkých známych subdodávateľoc</w:t>
      </w:r>
      <w:r w:rsidR="009B2103">
        <w:rPr>
          <w:color w:val="000000"/>
          <w:sz w:val="22"/>
          <w:szCs w:val="22"/>
        </w:rPr>
        <w:t>h</w:t>
      </w:r>
      <w:r w:rsidRPr="009B2103">
        <w:rPr>
          <w:color w:val="000000"/>
          <w:sz w:val="22"/>
          <w:szCs w:val="22"/>
        </w:rPr>
        <w:t xml:space="preserve">, s uvedením podielu plnenia, navrhovaných subdodávateľov, a predmety </w:t>
      </w:r>
      <w:r w:rsidR="009B2103" w:rsidRPr="009B2103">
        <w:rPr>
          <w:color w:val="000000"/>
          <w:sz w:val="22"/>
          <w:szCs w:val="22"/>
        </w:rPr>
        <w:t>subdodávok, ako</w:t>
      </w:r>
      <w:r w:rsidRPr="009B2103">
        <w:rPr>
          <w:color w:val="000000"/>
          <w:sz w:val="22"/>
          <w:szCs w:val="22"/>
        </w:rPr>
        <w:t xml:space="preserve"> aj údaje o osobách oprávnených konať za subdodávateľa v rozsahu meno, priezvisko, adresa pobytu a dátum narodenia, a uvedené údaje doplniť do Prílohy č. 2 tejto Zmluvy </w:t>
      </w:r>
      <w:r w:rsidRPr="009B2103">
        <w:rPr>
          <w:b/>
          <w:color w:val="000000"/>
          <w:sz w:val="22"/>
          <w:szCs w:val="22"/>
        </w:rPr>
        <w:t>najneskôr pri podpise tejto zmluvy</w:t>
      </w:r>
      <w:r w:rsidRPr="009B2103">
        <w:rPr>
          <w:color w:val="000000"/>
          <w:sz w:val="22"/>
          <w:szCs w:val="22"/>
        </w:rPr>
        <w:t>. V prípade, že zhotoviteľ nevyužije subdodávateľov pri plnení predmetu zákazky, túto skutočnosť preukáže čestným vyhlásením alebo iným obdobným dokladom.</w:t>
      </w:r>
    </w:p>
    <w:p w14:paraId="5C19F2C3"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je zároveň povinný do piatich pracovných dní odo dňa uzatvorenia zmluvy s novým  subdodávateľom predložiť objednávateľovi aktualizované znenie Prílohy č. 2 tejto Zmluvy.</w:t>
      </w:r>
    </w:p>
    <w:p w14:paraId="6A831028"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aj subdodávatelia musia zároveň spĺňať podmienky zákona č. 315/2016 Z.z. o registri partnerov verejného sektora a o zmene a doplnení niektorých zákonov a byť zapísaní v registri partnerov verejného sektora počas trvania tejto zmluvy, ak sa na nich vzťahuje povinnosť zápisu v danom registri.</w:t>
      </w:r>
    </w:p>
    <w:p w14:paraId="410FCF42"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lastRenderedPageBreak/>
        <w:t>Zhotoviteľ môže navrhnúť dodatok k Zoznamu subdodávateľov alebo vyškrtnutie zo Zoznamu subdodávateľov. Zhotoviteľ predkladá tieto úpravy písomne objednávateľovi k odsúhlaseniu; osobitné ustanovenia zmluvy nie sú týmto dotknuté. Každá takáto úprava má byť odovzdaná včas tak, aby nezdržovala vykonávanie diela. Úpravy zoznamu subdodávateľov nebudú účinné bez predchádzajúceho písomného odsúhlasenia objednávateľa. Odsúhlasenie subdodávateľov objednávateľom žiadnym spôsobom nezbavuje zhotoviteľa záväzkov, povinností a zodpovedností vyplývajúcich zo zmluvy.</w:t>
      </w:r>
    </w:p>
    <w:p w14:paraId="168EF311" w14:textId="7C157380" w:rsidR="00F45AA9" w:rsidRPr="009B2103" w:rsidRDefault="00F45AA9" w:rsidP="0083709E">
      <w:pPr>
        <w:numPr>
          <w:ilvl w:val="0"/>
          <w:numId w:val="44"/>
        </w:numPr>
        <w:tabs>
          <w:tab w:val="left" w:pos="601"/>
        </w:tabs>
        <w:suppressAutoHyphens/>
        <w:ind w:left="595" w:hanging="357"/>
        <w:jc w:val="both"/>
        <w:rPr>
          <w:sz w:val="22"/>
          <w:szCs w:val="22"/>
        </w:rPr>
      </w:pPr>
      <w:r w:rsidRPr="009B2103">
        <w:rPr>
          <w:sz w:val="22"/>
          <w:szCs w:val="22"/>
        </w:rPr>
        <w:t xml:space="preserve">Objednávateľ je v opodstatnených prípadoch so súhlasom poskytovateľa </w:t>
      </w:r>
      <w:r w:rsidR="00D05A39" w:rsidRPr="009B2103">
        <w:rPr>
          <w:sz w:val="22"/>
          <w:szCs w:val="22"/>
        </w:rPr>
        <w:t>dotácie</w:t>
      </w:r>
      <w:r w:rsidRPr="009B2103">
        <w:rPr>
          <w:sz w:val="22"/>
          <w:szCs w:val="22"/>
        </w:rPr>
        <w:t xml:space="preserve"> oprávnený rozhodnúť o znížení rozsahu diela a vyzvať zhotoviteľa na uzatvorenie dodatku k zmluve. V takomto prípade bude rozsah diela upravený formou dodatku k tejto zmluve. Ak vzhľadom na zníženie rozsahu diela je odôvodnená aj zmena termínu realizácie diela uvedeného v tejto zmluve alebo harmonograme, je objednávateľ oprávnený po odsúhlasení poskytovateľa </w:t>
      </w:r>
      <w:r w:rsidR="00D05A39" w:rsidRPr="009B2103">
        <w:rPr>
          <w:sz w:val="22"/>
          <w:szCs w:val="22"/>
        </w:rPr>
        <w:t>dotácie</w:t>
      </w:r>
      <w:r w:rsidRPr="009B2103">
        <w:rPr>
          <w:sz w:val="22"/>
          <w:szCs w:val="22"/>
        </w:rPr>
        <w:t xml:space="preserve"> a po dohode so zhotoviteľom stanoviť aj nový (kratší) termín ukončenia a odovzdania diela. </w:t>
      </w:r>
    </w:p>
    <w:p w14:paraId="050F8FB9" w14:textId="17CA3955" w:rsidR="00F45AA9" w:rsidRPr="009B2103" w:rsidRDefault="00F45AA9" w:rsidP="0083709E">
      <w:pPr>
        <w:numPr>
          <w:ilvl w:val="0"/>
          <w:numId w:val="44"/>
        </w:numPr>
        <w:tabs>
          <w:tab w:val="left" w:pos="601"/>
        </w:tabs>
        <w:suppressAutoHyphens/>
        <w:ind w:left="595" w:hanging="357"/>
        <w:jc w:val="both"/>
        <w:rPr>
          <w:sz w:val="22"/>
          <w:szCs w:val="22"/>
        </w:rPr>
      </w:pPr>
      <w:r w:rsidRPr="009B2103">
        <w:rPr>
          <w:color w:val="000000"/>
          <w:sz w:val="22"/>
          <w:szCs w:val="22"/>
        </w:rPr>
        <w:t xml:space="preserve">Zhotoviteľ nevykonáva žiadne zmeny prác a materiálov bez </w:t>
      </w:r>
      <w:r w:rsidRPr="009B2103">
        <w:rPr>
          <w:sz w:val="22"/>
          <w:szCs w:val="22"/>
        </w:rPr>
        <w:t xml:space="preserve">odsúhlasenia technického dozoru a poskytovateľa </w:t>
      </w:r>
      <w:r w:rsidR="00D05A39" w:rsidRPr="009B2103">
        <w:rPr>
          <w:sz w:val="22"/>
          <w:szCs w:val="22"/>
        </w:rPr>
        <w:t>dotácie</w:t>
      </w:r>
      <w:r w:rsidRPr="009B2103">
        <w:rPr>
          <w:sz w:val="22"/>
          <w:szCs w:val="22"/>
        </w:rPr>
        <w:t xml:space="preserve">. Všetky požiadavky na prípadne technicky zdôvodnené zmeny doložené súhlasným stanoviskom projektanta, musia byť zapísané do stavebného denníka a až po ich odsúhlasení objednávateľom a poskytovateľom </w:t>
      </w:r>
      <w:r w:rsidR="00D05A39" w:rsidRPr="009B2103">
        <w:rPr>
          <w:sz w:val="22"/>
          <w:szCs w:val="22"/>
        </w:rPr>
        <w:t>dotácie</w:t>
      </w:r>
      <w:r w:rsidRPr="009B2103">
        <w:rPr>
          <w:sz w:val="22"/>
          <w:szCs w:val="22"/>
        </w:rPr>
        <w:t xml:space="preserve"> môže zmeny zhotoviteľ realizovať. Práce, ktoré zhotoviteľ vykoná bez súhlasu objednávateľa odchylne od zmluvných dojednaní, schválenej projektovej dokumentácie alebo jej zmien, ponuky a požiadaviek v súťažných podkladoch, nebudú uhradené.</w:t>
      </w:r>
    </w:p>
    <w:p w14:paraId="410956B1" w14:textId="77777777" w:rsidR="00F45AA9" w:rsidRPr="009B2103" w:rsidRDefault="00F45AA9" w:rsidP="0083709E">
      <w:pPr>
        <w:numPr>
          <w:ilvl w:val="0"/>
          <w:numId w:val="44"/>
        </w:numPr>
        <w:tabs>
          <w:tab w:val="left" w:pos="601"/>
        </w:tabs>
        <w:suppressAutoHyphens/>
        <w:ind w:left="595" w:hanging="357"/>
        <w:jc w:val="both"/>
        <w:rPr>
          <w:sz w:val="22"/>
          <w:szCs w:val="22"/>
        </w:rPr>
      </w:pPr>
      <w:r w:rsidRPr="009B2103">
        <w:rPr>
          <w:sz w:val="22"/>
          <w:szCs w:val="22"/>
        </w:rPr>
        <w:t>Zhotoviteľ písomne vyzve technický dozor objednávateľa na preverenie a prevzatie všetkých prác, ktoré budú v ďalšom pracovnom postupe zakryté, alebo sa stanú neprístupnými. Výzva musí byť doručená objednávateľovi písomne, najmenej 3 dni vopred. Výzva sa môže uskutočniť zápisom v stavebnom denníku, pokiaľ taký zápis zástupca objednávateľa  podpíše 3 dni pred stanoveným termínom  preverenia.</w:t>
      </w:r>
    </w:p>
    <w:p w14:paraId="1E4F9DC4" w14:textId="77777777" w:rsidR="00F45AA9" w:rsidRPr="009B2103" w:rsidRDefault="00F45AA9" w:rsidP="0083709E">
      <w:pPr>
        <w:numPr>
          <w:ilvl w:val="0"/>
          <w:numId w:val="44"/>
        </w:numPr>
        <w:tabs>
          <w:tab w:val="left" w:pos="601"/>
        </w:tabs>
        <w:suppressAutoHyphens/>
        <w:ind w:left="595" w:hanging="357"/>
        <w:jc w:val="both"/>
        <w:rPr>
          <w:sz w:val="22"/>
          <w:szCs w:val="22"/>
        </w:rPr>
      </w:pPr>
      <w:r w:rsidRPr="009B2103">
        <w:rPr>
          <w:sz w:val="22"/>
          <w:szCs w:val="22"/>
        </w:rPr>
        <w:t>V prípade, že sa zástupca  objednávateľa po riadnej výzve na preverenie prác v určenej lehote nedostaví, je povinný uhradiť náklady dodatočného odkrytia, pokiaľ také odkrytie požaduje. Ak sa pri dodatočnom odkrytí zistí, že práce boli vykonané vadne, nesie náklady  dodatočného odkrytia zhotoviteľ.</w:t>
      </w:r>
    </w:p>
    <w:p w14:paraId="6F643D65" w14:textId="77777777" w:rsidR="00F45AA9" w:rsidRPr="009B2103" w:rsidRDefault="00F45AA9" w:rsidP="0083709E">
      <w:pPr>
        <w:numPr>
          <w:ilvl w:val="0"/>
          <w:numId w:val="44"/>
        </w:numPr>
        <w:tabs>
          <w:tab w:val="left" w:pos="601"/>
        </w:tabs>
        <w:suppressAutoHyphens/>
        <w:ind w:left="595" w:hanging="357"/>
        <w:jc w:val="both"/>
        <w:rPr>
          <w:sz w:val="22"/>
          <w:szCs w:val="22"/>
        </w:rPr>
      </w:pPr>
      <w:r w:rsidRPr="009B2103">
        <w:rPr>
          <w:sz w:val="22"/>
          <w:szCs w:val="22"/>
        </w:rPr>
        <w:t>Technický dozor vykonáva preverovanie dodávok a prác vykonaných zhotoviteľom, pričom zhotoviteľ je povinný zabezpečiť účasť svojich zamestnancov pri preverovaní a bez meškania urobiť opatrenia na odstránenie zistených vád a odchýlok od projektu.</w:t>
      </w:r>
    </w:p>
    <w:p w14:paraId="739439AF"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Skutočnosť, že objednávateľ skontroloval výkresy, výpočty, dodávky, vzorky a vykonané práce, nezbavuje  zhotoviteľa zodpovednosti za prípadne vady a nedostatky a vykonávanie kontrol tak, aby bolo zaručené riadne splnenie predmetu zákazky.</w:t>
      </w:r>
    </w:p>
    <w:p w14:paraId="1875E14B"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zaručuje, že má všetky povolenia a licencie, ktoré sú  nevyhnutné k zhotoveniu diela a že tieto povolenia sú postačujúce k tomu, aby mohol dielo riadne začať a dokončiť.</w:t>
      </w:r>
    </w:p>
    <w:p w14:paraId="7D50B151"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zrealizuje dielo kvalifikovanými zamestnancami. Zhotoviteľ zodpovedá za to, že bude mať pre zamestnancov všetky  potrebné úradné  povolenia a platné kvalifikačné potvrdenia pre realizáciu diela.</w:t>
      </w:r>
    </w:p>
    <w:p w14:paraId="1BAF5DAC"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vykoná dielo v rozsahu, kvalite a termínoch podľa tejto zmluvy o dielo.</w:t>
      </w:r>
    </w:p>
    <w:p w14:paraId="31A96308"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plne zodpovedá za vhodnosť a bezpečnosť všetkých prác a stavebných metód používaných na stavenisku a pracovisku.</w:t>
      </w:r>
    </w:p>
    <w:p w14:paraId="4A48F1B0"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zodpovedá:</w:t>
      </w:r>
    </w:p>
    <w:p w14:paraId="6B6CC739" w14:textId="77777777" w:rsidR="00F45AA9" w:rsidRPr="009B2103" w:rsidRDefault="00F45AA9" w:rsidP="0083709E">
      <w:pPr>
        <w:numPr>
          <w:ilvl w:val="0"/>
          <w:numId w:val="45"/>
        </w:numPr>
        <w:tabs>
          <w:tab w:val="clear" w:pos="720"/>
        </w:tabs>
        <w:suppressAutoHyphens/>
        <w:ind w:left="1276"/>
        <w:jc w:val="both"/>
        <w:rPr>
          <w:color w:val="000000"/>
          <w:sz w:val="22"/>
          <w:szCs w:val="22"/>
        </w:rPr>
      </w:pPr>
      <w:r w:rsidRPr="009B2103">
        <w:rPr>
          <w:color w:val="000000"/>
          <w:sz w:val="22"/>
          <w:szCs w:val="22"/>
        </w:rPr>
        <w:t>za presné vytýčenie diela vo vzťahu k pôvodným referenčným bodom a úrovniam s ohľadom na vyššie uvedené za správnosť polohy, úrovní, rozmerov a vytýčení všetkých častí diela</w:t>
      </w:r>
    </w:p>
    <w:p w14:paraId="4723D130" w14:textId="77777777" w:rsidR="00F45AA9" w:rsidRPr="009B2103" w:rsidRDefault="00F45AA9" w:rsidP="0083709E">
      <w:pPr>
        <w:numPr>
          <w:ilvl w:val="0"/>
          <w:numId w:val="45"/>
        </w:numPr>
        <w:tabs>
          <w:tab w:val="clear" w:pos="720"/>
        </w:tabs>
        <w:suppressAutoHyphens/>
        <w:ind w:left="1276"/>
        <w:jc w:val="both"/>
        <w:rPr>
          <w:color w:val="000000"/>
          <w:sz w:val="22"/>
          <w:szCs w:val="22"/>
        </w:rPr>
      </w:pPr>
      <w:r w:rsidRPr="009B2103">
        <w:rPr>
          <w:color w:val="000000"/>
          <w:sz w:val="22"/>
          <w:szCs w:val="22"/>
        </w:rPr>
        <w:t>za zabezpečenie všetkých nevyhnutných pomôcok, zariadenia a pracovných síl potrebných k vytýčeniu a kontrolných meraní</w:t>
      </w:r>
    </w:p>
    <w:p w14:paraId="441D0577" w14:textId="77777777" w:rsidR="00F45AA9" w:rsidRPr="009B2103" w:rsidRDefault="00F45AA9" w:rsidP="0083709E">
      <w:pPr>
        <w:numPr>
          <w:ilvl w:val="0"/>
          <w:numId w:val="45"/>
        </w:numPr>
        <w:tabs>
          <w:tab w:val="clear" w:pos="720"/>
        </w:tabs>
        <w:suppressAutoHyphens/>
        <w:ind w:left="1276"/>
        <w:jc w:val="both"/>
        <w:rPr>
          <w:color w:val="000000"/>
          <w:sz w:val="22"/>
          <w:szCs w:val="22"/>
        </w:rPr>
      </w:pPr>
      <w:r w:rsidRPr="009B2103">
        <w:rPr>
          <w:color w:val="000000"/>
          <w:sz w:val="22"/>
          <w:szCs w:val="22"/>
        </w:rPr>
        <w:t xml:space="preserve">periodicky na svoje náklady zabezpečí úradne kontrolné zameranie, ktoré určí presnú polohu všetkých objektov stavby a odovzdá objednávateľovi originál týchto dokladov pri odovzdaní a prevzatí stavby </w:t>
      </w:r>
    </w:p>
    <w:p w14:paraId="286776B5" w14:textId="77777777" w:rsidR="00F45AA9" w:rsidRPr="009B2103" w:rsidRDefault="00F45AA9" w:rsidP="0083709E">
      <w:pPr>
        <w:numPr>
          <w:ilvl w:val="0"/>
          <w:numId w:val="45"/>
        </w:numPr>
        <w:tabs>
          <w:tab w:val="clear" w:pos="720"/>
        </w:tabs>
        <w:suppressAutoHyphens/>
        <w:ind w:left="1276" w:hanging="425"/>
        <w:jc w:val="both"/>
        <w:rPr>
          <w:color w:val="000000"/>
          <w:sz w:val="22"/>
          <w:szCs w:val="22"/>
        </w:rPr>
      </w:pPr>
      <w:r w:rsidRPr="009B2103">
        <w:rPr>
          <w:color w:val="000000"/>
          <w:sz w:val="22"/>
          <w:szCs w:val="22"/>
        </w:rPr>
        <w:t xml:space="preserve">v prípade, že v priebehu realizácie diela vznikne chyba v polohe, v úrovni, rozmeroch alebo vytýčení akejkoľvek časti diela, zhotoviteľ na vlastné náklady túto chybu okamžite opraví. </w:t>
      </w:r>
    </w:p>
    <w:p w14:paraId="2441B461"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po celý čas realizácie diela a odstraňovania jeho vád a nedorobkov:</w:t>
      </w:r>
    </w:p>
    <w:p w14:paraId="07B1B0AD" w14:textId="77777777" w:rsidR="00F45AA9" w:rsidRPr="009B2103" w:rsidRDefault="00F45AA9" w:rsidP="0083709E">
      <w:pPr>
        <w:numPr>
          <w:ilvl w:val="0"/>
          <w:numId w:val="63"/>
        </w:numPr>
        <w:tabs>
          <w:tab w:val="clear" w:pos="744"/>
        </w:tabs>
        <w:suppressAutoHyphens/>
        <w:ind w:left="1276"/>
        <w:jc w:val="both"/>
        <w:rPr>
          <w:color w:val="000000"/>
          <w:sz w:val="22"/>
          <w:szCs w:val="22"/>
        </w:rPr>
      </w:pPr>
      <w:r w:rsidRPr="009B2103">
        <w:rPr>
          <w:color w:val="000000"/>
          <w:sz w:val="22"/>
          <w:szCs w:val="22"/>
        </w:rPr>
        <w:t>zodpovedá za bezpečnosť a ochranu zdravia pri práci za všetky osoby na stavenisku, bude udržiavať stavenisko a dielo (pokiaľ nie je dokončené a odovzdané do užívania objednávateľovi) v náležitom stave tak, aby týmto osobám nehrozilo nebezpečie a ďalej zabezpečí, aby všetky osoby na stavenisku boli riadne inštruované a plnili všetky pokyny týkajúce sa bezpečnosti práce podľa platného práva</w:t>
      </w:r>
    </w:p>
    <w:p w14:paraId="46D3A29B" w14:textId="77777777" w:rsidR="00F45AA9" w:rsidRPr="009B2103" w:rsidRDefault="00F45AA9" w:rsidP="0083709E">
      <w:pPr>
        <w:numPr>
          <w:ilvl w:val="0"/>
          <w:numId w:val="63"/>
        </w:numPr>
        <w:tabs>
          <w:tab w:val="clear" w:pos="744"/>
        </w:tabs>
        <w:suppressAutoHyphens/>
        <w:ind w:left="1276"/>
        <w:jc w:val="both"/>
        <w:rPr>
          <w:color w:val="000000"/>
          <w:sz w:val="22"/>
          <w:szCs w:val="22"/>
        </w:rPr>
      </w:pPr>
      <w:r w:rsidRPr="009B2103">
        <w:rPr>
          <w:color w:val="000000"/>
          <w:sz w:val="22"/>
          <w:szCs w:val="22"/>
        </w:rPr>
        <w:t>zodpovedá počas výstavby, t. j. od začatia do úplného dokončenia za majetkovú a požiarnu ochranu diela, materiálov, zariadenia staveniska a staveniska vrátane zariadenia a dodávok a zabezpečí na vlastné náklady všetky nevyhnutné bezpečnostné opatrenia, okrem iného výstražné značenie, dočasné oplotenie staveniska riadne osvetlenie</w:t>
      </w:r>
    </w:p>
    <w:p w14:paraId="4011F245" w14:textId="77777777" w:rsidR="00F45AA9" w:rsidRPr="009B2103" w:rsidRDefault="00F45AA9" w:rsidP="0083709E">
      <w:pPr>
        <w:numPr>
          <w:ilvl w:val="0"/>
          <w:numId w:val="63"/>
        </w:numPr>
        <w:tabs>
          <w:tab w:val="clear" w:pos="744"/>
        </w:tabs>
        <w:suppressAutoHyphens/>
        <w:ind w:left="1276"/>
        <w:jc w:val="both"/>
        <w:rPr>
          <w:color w:val="000000"/>
          <w:sz w:val="22"/>
          <w:szCs w:val="22"/>
        </w:rPr>
      </w:pPr>
      <w:r w:rsidRPr="009B2103">
        <w:rPr>
          <w:color w:val="000000"/>
          <w:sz w:val="22"/>
          <w:szCs w:val="22"/>
        </w:rPr>
        <w:lastRenderedPageBreak/>
        <w:t>zamedzí prístupu nepovolaných osôb na stavenisko</w:t>
      </w:r>
    </w:p>
    <w:p w14:paraId="0B88125E" w14:textId="77777777" w:rsidR="00F45AA9" w:rsidRPr="009B2103" w:rsidRDefault="00F45AA9" w:rsidP="0083709E">
      <w:pPr>
        <w:numPr>
          <w:ilvl w:val="0"/>
          <w:numId w:val="63"/>
        </w:numPr>
        <w:tabs>
          <w:tab w:val="clear" w:pos="744"/>
        </w:tabs>
        <w:suppressAutoHyphens/>
        <w:ind w:left="1276"/>
        <w:jc w:val="both"/>
        <w:rPr>
          <w:color w:val="000000"/>
          <w:sz w:val="22"/>
          <w:szCs w:val="22"/>
        </w:rPr>
      </w:pPr>
      <w:r w:rsidRPr="009B2103">
        <w:rPr>
          <w:color w:val="000000"/>
          <w:sz w:val="22"/>
          <w:szCs w:val="22"/>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14:paraId="7E3556B1" w14:textId="77777777" w:rsidR="00F45AA9" w:rsidRPr="009B2103" w:rsidRDefault="00F45AA9" w:rsidP="0083709E">
      <w:pPr>
        <w:numPr>
          <w:ilvl w:val="0"/>
          <w:numId w:val="63"/>
        </w:numPr>
        <w:tabs>
          <w:tab w:val="clear" w:pos="744"/>
        </w:tabs>
        <w:suppressAutoHyphens/>
        <w:ind w:left="1276"/>
        <w:jc w:val="both"/>
        <w:rPr>
          <w:color w:val="000000"/>
          <w:sz w:val="22"/>
          <w:szCs w:val="22"/>
        </w:rPr>
      </w:pPr>
      <w:r w:rsidRPr="009B2103">
        <w:rPr>
          <w:color w:val="000000"/>
          <w:sz w:val="22"/>
          <w:szCs w:val="22"/>
        </w:rPr>
        <w:t>vykoná také opatrenia, aby znečistenie vzduchu a priemyselný odpad zo staveniska vznikajúci následkom realizácie diela nepresiahol hodnoty predpísané platnou legislatívou.</w:t>
      </w:r>
    </w:p>
    <w:p w14:paraId="5F4BCD7E"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je povinný neprekročiť hlučnosť a prašnosť svojich prác podľa platných STN a príslušných nariadení SR.</w:t>
      </w:r>
    </w:p>
    <w:p w14:paraId="7A174B16"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si na svoje náklady zabezpečí dodávky elektriny, vody a ďalších médií na stavenisko a pracovisko po celý čas realizovania diela vrátane meračov a rozvodov. Systém rozvodov a všetky použité zariadenia budú v súlade s príslušnými normami STN. Zhotoviteľ bude hradiť poplatky za elektrinu, za vodne a stočné až do úplného dokončenia diela, vrátane prípadných poplatkov za ich pripojenie.</w:t>
      </w:r>
    </w:p>
    <w:p w14:paraId="6AA895E8" w14:textId="6C240E33"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počas vykonávania diela je povinný na stavenisku a v jeho okolí zachovávať poriadok a čistotu a bude na svoje náklady a nebezpečenstvo priebežne odpratávať a odvážať zo staveniska všetok stavebný odpad a suť, vzniknutý jeho činnosťou a bude ho likvidovať a ukladať len na miestach k tomu určených v zmysle zákona č. 79/2015 Z. z. o odpadoch a o zmene a doplnení niektorých zákonov.</w:t>
      </w:r>
      <w:r w:rsidR="0043223C" w:rsidRPr="009B2103">
        <w:rPr>
          <w:color w:val="000000"/>
          <w:sz w:val="22"/>
          <w:szCs w:val="22"/>
        </w:rPr>
        <w:t xml:space="preserve"> Pri vzniknutých stavebných odpadov dodržať hierarchiu odpadového hospodárstva. Pred zneškodňovaním odpadov na skládke odpadov klásť dôraz na zhodnocovanie stavebného odpadu na legálnom zariadení – podľa § 6 zákona č. 79/2015 Z. z. o odpadoch a o zmene a doplnení niektorých zákonov v znení neskorších predpisov.</w:t>
      </w:r>
    </w:p>
    <w:p w14:paraId="608BDC7E" w14:textId="77777777" w:rsidR="00F45AA9" w:rsidRPr="009B2103" w:rsidRDefault="00F45AA9" w:rsidP="00F45AA9">
      <w:pPr>
        <w:suppressAutoHyphens/>
        <w:ind w:left="595"/>
        <w:jc w:val="both"/>
        <w:rPr>
          <w:color w:val="000000"/>
          <w:sz w:val="22"/>
          <w:szCs w:val="22"/>
        </w:rPr>
      </w:pPr>
      <w:r w:rsidRPr="009B2103">
        <w:rPr>
          <w:color w:val="000000"/>
          <w:sz w:val="22"/>
          <w:szCs w:val="22"/>
        </w:rPr>
        <w:t>Doklady o odvoze a likvidácií stavebného odpadu odovzdá objednávateľovi pri preberacom konaní.</w:t>
      </w:r>
    </w:p>
    <w:p w14:paraId="7096A73C"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 xml:space="preserve">Zhotoviteľ hradí všetky náklady a poplatky za dočasné využívanie komunikácií v súvislosti so stavbou. </w:t>
      </w:r>
    </w:p>
    <w:p w14:paraId="5E9AA45A"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si zabezpečí na svoje náklady dostatočné dodatočné plochy mimo staveniska, ktoré potrebuje pre účely vykonania diela v prípade, že plocha staveniska odovzdaná objednávateľom je nepostačujúca.</w:t>
      </w:r>
    </w:p>
    <w:p w14:paraId="6D9FFEC3"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Všetky zariadenia zhotoviteľa, dočasné stavby a materiály poskytnuté zhotoviteľom sa po prevoze na stavenisko považujú za výlučne určené k vykonaniu diela a zhotoviteľ ich a ani ich časť bez súhlasu zástupcu objednávateľa neodvezie. Zástupca objednávateľa je povinný takýto súhlas vydať vždy v prípade, pokiaľ postup prác nepredpokladá využitie technologického zariadenia zhotoviteľa v dobe najbližších 3 pracovných dní.</w:t>
      </w:r>
    </w:p>
    <w:p w14:paraId="2DFD7886"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Všetky dočasné stavby zhotoviteľa musia vyhovovať platným právnym predpisom, hlavne predpisom o bezpečnosti o ochrane zdravia.</w:t>
      </w:r>
    </w:p>
    <w:p w14:paraId="700585EB"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sa zaväzuje, že na pracovisku:</w:t>
      </w:r>
    </w:p>
    <w:p w14:paraId="1EEF6F06"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bude zamestnávať pracovníkov len so zdravotnou a odbornou spôsobilosťou na určený druh pracovnej činnosti</w:t>
      </w:r>
    </w:p>
    <w:p w14:paraId="62830D53"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bude dodržiavať bezpečnostné, hygienické, požiarne predpisy a predpisy pre ochranu životného prostredia</w:t>
      </w:r>
    </w:p>
    <w:p w14:paraId="58A30251"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zabezpečí si vlastný dozor nad bezpečnosťou práce vrátane sústavnej kontroly bezpečnosti práce pri všetkých činnostiach na stavenisku a pracovisku objednávateľa</w:t>
      </w:r>
    </w:p>
    <w:p w14:paraId="009CBD1D"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upozorní objednávateľa na všetky možné riziká, ktoré by mohli viesť pri jeho činnosti na pracovisku objednávateľa k ohrozenie života, zdravia pracovníkov objednávateľa alebo tretích osôb alebo k ohrozeniu bezpečného stavu technických zariadení a objektov</w:t>
      </w:r>
    </w:p>
    <w:p w14:paraId="180FB34A"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bude rešpektovať zákaz fajčenia, zákaz prinášať a používať na pracovisku a v priestoroch objednávateľa akékoľvek alkoholické nápoje a omamné látky</w:t>
      </w:r>
    </w:p>
    <w:p w14:paraId="2D5DE8BD"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v priestoroch objednávateľa sa budú jeho zamestnanci pohybovať v pracovnom odeve viditeľne označenom názvom firmy</w:t>
      </w:r>
    </w:p>
    <w:p w14:paraId="06B66B40"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preukázateľne oboznámi svojich zamestnancov o zákaze pohybu, resp. zdržiavania sa na pracoviskách, ktoré nesúvisia s výkonom objednaných prác bez vedomia a súhlasu objednávateľa.</w:t>
      </w:r>
    </w:p>
    <w:p w14:paraId="1F3D2425"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odškodní objednávateľa za všetky nároky tretích osôb ohľadne porušenia patentových práv, prác k ochranným známkam alebo k obchodnému menu alebo iných chránených práv vo vzťahu k materiálu alebo zariadeniam zhotoviteľa používaných pre dielo, alebo v súvislosti s ním a za všetky vzniknuté škody, náklady, poplatky a výdaje vzniknuté z týchto dôvodov alebo v súvislosti s nimi (za všetky škody a nároky súvisiace s úmrtím alebo zranením akejkoľvek osoby, stratou alebo poškodením akéhokoľvek majetku (iného ako dielo) alebo životného prostredia, ku ktorým došlo následkom realizácie diela alebo odstránenia všetkých jeho vád. Medzi tieto nároky patria tiež náklady súvisiace s reklamáciami, súdnym alebo správnym konaním, náhradami škôd iným osobám, ktoré bude objednávateľ povinný zaplatiť, iným nákladom, poplatkom, pokutou alebo inou sankciou uloženou objednávateľovi).</w:t>
      </w:r>
    </w:p>
    <w:p w14:paraId="07A06FE1"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lastRenderedPageBreak/>
        <w:t xml:space="preserve">Zhotoviteľ je povinný mať uzavretú poistnú zmluvu zodpovednosti za škodu spôsobenú na živote, zdraví a majetku Objednávateľa a tretích osôb, ktorá by mohla byť spôsobená prevádzkovou činnosťou Zhotoviteľa, a to minimálne na sumu vo výške ponúknutej hodnoty diela. Poistnú zmluvu predloží zhotoviteľ vo forme originálu alebo jej overenej kópie objednávateľovi do 10 kalendárnych dní od prevzatia staveniska. </w:t>
      </w:r>
    </w:p>
    <w:p w14:paraId="30F0D10F"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je povinný:</w:t>
      </w:r>
    </w:p>
    <w:p w14:paraId="21910521" w14:textId="77777777" w:rsidR="00F45AA9" w:rsidRPr="009B2103" w:rsidRDefault="00F45AA9" w:rsidP="00F45AA9">
      <w:pPr>
        <w:pStyle w:val="Odsekzoznamu"/>
        <w:ind w:left="567"/>
        <w:jc w:val="both"/>
        <w:rPr>
          <w:color w:val="000000"/>
          <w:sz w:val="22"/>
          <w:szCs w:val="22"/>
        </w:rPr>
      </w:pPr>
      <w:r w:rsidRPr="009B2103">
        <w:rPr>
          <w:color w:val="000000"/>
          <w:sz w:val="22"/>
          <w:szCs w:val="22"/>
        </w:rPr>
        <w:t xml:space="preserve">a) pri realizácii diela dodržiavať technickú a odbornú spôsobilosť, ktorú preukázal certifikátmi, osvedčeniami alebo ekvivalentnými dokladmi predloženými vo svojej ponuke vo verejnom obstarávaní v zmysle § 34 ods. 1 písm. d) a písm. h) ZVO. </w:t>
      </w:r>
    </w:p>
    <w:p w14:paraId="537E888F" w14:textId="77777777" w:rsidR="00F45AA9" w:rsidRPr="009B2103" w:rsidRDefault="00F45AA9" w:rsidP="00F45AA9">
      <w:pPr>
        <w:pStyle w:val="Odsekzoznamu"/>
        <w:ind w:left="567"/>
        <w:jc w:val="both"/>
        <w:rPr>
          <w:color w:val="000000"/>
          <w:sz w:val="22"/>
          <w:szCs w:val="22"/>
        </w:rPr>
      </w:pPr>
      <w:r w:rsidRPr="009B2103">
        <w:rPr>
          <w:color w:val="000000"/>
          <w:sz w:val="22"/>
          <w:szCs w:val="22"/>
        </w:rPr>
        <w:t xml:space="preserve">b) pri realizácii diela používať odborné a technické kapacity osôb – riadiacich pracovníkov, ktorými preukázal splnenie podmienky účasti vo verejnom obstarávaní v zmysle § 34 ods. 1 písm. g) ZVO. V prípade, že z objektívneho dôvodu nebude môcť Zhotoviteľ využiť tieto kapacity, je povinný tieto kapacity nahradiť inými kapacitami – riadiacimi pracovníkmi, ktorí budú spĺňam podmienky účasti zadefinované verejným obstarávateľom v predmetnom verejnom obstarávaní, na základe výsledkov ktorého bola uzatvorená táto Zmluva. </w:t>
      </w:r>
    </w:p>
    <w:p w14:paraId="3849B5AC" w14:textId="77777777" w:rsidR="00F45AA9" w:rsidRPr="009B2103" w:rsidRDefault="00F45AA9" w:rsidP="00F45AA9">
      <w:pPr>
        <w:pStyle w:val="Odsekzoznamu"/>
        <w:ind w:left="567"/>
        <w:jc w:val="both"/>
        <w:rPr>
          <w:color w:val="000000"/>
          <w:sz w:val="22"/>
          <w:szCs w:val="22"/>
        </w:rPr>
      </w:pPr>
      <w:r w:rsidRPr="009B2103">
        <w:rPr>
          <w:color w:val="000000"/>
          <w:sz w:val="22"/>
          <w:szCs w:val="22"/>
        </w:rPr>
        <w:t>c) v prípade, že Zhotoviteľ využil na preukázanie technickej a odbornej spôsobilosti vo verejnom obstarávaní v zmysle § 34 ods. 1 písm. d), g) a h) ZVO kapacity iných osôb, je oprávnený, v prípade objektívnych skutočností, nahradiť tieto kapacity kapacitami inej osoby, alebo iných osôb, ktoré budú spĺňať podmienky účasti zadefinované verejným obstarávateľom v predmetnom verejnom obstarávaní, na základe výsledkov ktorého bola uzatvorená táto Zmluva.</w:t>
      </w:r>
    </w:p>
    <w:p w14:paraId="7ECB4FDD" w14:textId="333688C7" w:rsidR="00F45AA9" w:rsidRPr="009B2103" w:rsidRDefault="00F45AA9" w:rsidP="00F45AA9">
      <w:pPr>
        <w:pStyle w:val="Odsekzoznamu"/>
        <w:ind w:left="567"/>
        <w:jc w:val="both"/>
        <w:rPr>
          <w:color w:val="000000"/>
          <w:sz w:val="22"/>
          <w:szCs w:val="22"/>
        </w:rPr>
      </w:pPr>
      <w:r w:rsidRPr="009B2103">
        <w:rPr>
          <w:color w:val="000000"/>
          <w:sz w:val="22"/>
          <w:szCs w:val="22"/>
        </w:rPr>
        <w:t>d) v prípade vzniku objektívnej skutočnosti v zmysle bodov b) a c) je Zhotoviteľ povinný informovať o tejto skutočnosti Objednávateľa najneskôr do 3 pracovných dní od vzniku tejto skutočnosti. Objednávateľ overí splnenie podmienok účasti zadefinovaných verejným obstarávateľom v predmetnom verejnom obstarávaní, na základe výsledkov ktorého bola uzatvorená táto Zmluva a celý proces zaznamená v stavebnom denníku, tak aby bol proces výmeny transparentný a prehľadný,</w:t>
      </w:r>
      <w:r w:rsidR="007F4D0B" w:rsidRPr="009B2103">
        <w:rPr>
          <w:b/>
          <w:bCs/>
          <w:color w:val="000000"/>
          <w:sz w:val="22"/>
          <w:szCs w:val="22"/>
        </w:rPr>
        <w:t xml:space="preserve"> a uzavrie dodatok k tejto zmluve, pokiaľ dôjde k zmene osoby uvedenej</w:t>
      </w:r>
      <w:r w:rsidR="00B54DE1" w:rsidRPr="009B2103">
        <w:rPr>
          <w:b/>
          <w:bCs/>
          <w:color w:val="000000"/>
          <w:sz w:val="22"/>
          <w:szCs w:val="22"/>
        </w:rPr>
        <w:t xml:space="preserve"> </w:t>
      </w:r>
      <w:r w:rsidR="007F4D0B" w:rsidRPr="009B2103">
        <w:rPr>
          <w:b/>
          <w:bCs/>
          <w:color w:val="000000"/>
          <w:sz w:val="22"/>
          <w:szCs w:val="22"/>
        </w:rPr>
        <w:t>v článku č. 9 bod 1 h),</w:t>
      </w:r>
    </w:p>
    <w:p w14:paraId="2120C4D4" w14:textId="77777777" w:rsidR="007F4D0B" w:rsidRPr="009B2103" w:rsidRDefault="00F45AA9" w:rsidP="007F4D0B">
      <w:pPr>
        <w:pStyle w:val="Odsekzoznamu"/>
        <w:ind w:left="567"/>
        <w:jc w:val="both"/>
        <w:rPr>
          <w:color w:val="000000"/>
          <w:sz w:val="22"/>
          <w:szCs w:val="22"/>
        </w:rPr>
      </w:pPr>
      <w:r w:rsidRPr="009B2103">
        <w:rPr>
          <w:color w:val="000000"/>
          <w:sz w:val="22"/>
          <w:szCs w:val="22"/>
        </w:rPr>
        <w:t>e) Zhotoviteľ je povinný v Prílohe č.</w:t>
      </w:r>
      <w:r w:rsidR="00AC7106" w:rsidRPr="009B2103">
        <w:rPr>
          <w:color w:val="000000"/>
          <w:sz w:val="22"/>
          <w:szCs w:val="22"/>
        </w:rPr>
        <w:t xml:space="preserve"> 3 </w:t>
      </w:r>
      <w:r w:rsidRPr="009B2103">
        <w:rPr>
          <w:color w:val="000000"/>
          <w:sz w:val="22"/>
          <w:szCs w:val="22"/>
        </w:rPr>
        <w:t>Zmluvy o dielo uviesť informácie o „iných osobách“, zdroje a kapacity ktorých bude využívať pri realizácii Diela počas platnosti tejto Zmluvy</w:t>
      </w:r>
      <w:r w:rsidR="007F4D0B" w:rsidRPr="009B2103">
        <w:rPr>
          <w:color w:val="000000"/>
          <w:sz w:val="22"/>
          <w:szCs w:val="22"/>
        </w:rPr>
        <w:t>,</w:t>
      </w:r>
    </w:p>
    <w:p w14:paraId="6F4F65DA" w14:textId="77777777" w:rsidR="00F45AA9" w:rsidRPr="009B2103" w:rsidRDefault="00F45AA9" w:rsidP="00F45AA9">
      <w:pPr>
        <w:pStyle w:val="Odsekzoznamu"/>
        <w:ind w:left="567"/>
        <w:jc w:val="both"/>
        <w:rPr>
          <w:color w:val="000000"/>
          <w:sz w:val="22"/>
          <w:szCs w:val="22"/>
        </w:rPr>
      </w:pPr>
    </w:p>
    <w:p w14:paraId="54034E89" w14:textId="77777777" w:rsidR="00F45AA9" w:rsidRPr="009B2103" w:rsidRDefault="00F45AA9" w:rsidP="00F45AA9">
      <w:pPr>
        <w:ind w:left="240"/>
        <w:jc w:val="center"/>
        <w:rPr>
          <w:b/>
          <w:color w:val="000000"/>
          <w:sz w:val="22"/>
          <w:szCs w:val="22"/>
        </w:rPr>
      </w:pPr>
      <w:r w:rsidRPr="009B2103">
        <w:rPr>
          <w:b/>
          <w:color w:val="000000"/>
          <w:sz w:val="22"/>
          <w:szCs w:val="22"/>
        </w:rPr>
        <w:t>Článok 9</w:t>
      </w:r>
    </w:p>
    <w:p w14:paraId="1DE8CA31" w14:textId="77777777" w:rsidR="00F45AA9" w:rsidRPr="009B2103" w:rsidRDefault="00F45AA9" w:rsidP="00F45AA9">
      <w:pPr>
        <w:jc w:val="center"/>
        <w:rPr>
          <w:b/>
          <w:color w:val="000000"/>
          <w:sz w:val="22"/>
          <w:szCs w:val="22"/>
        </w:rPr>
      </w:pPr>
      <w:r w:rsidRPr="009B2103">
        <w:rPr>
          <w:b/>
          <w:color w:val="000000"/>
          <w:sz w:val="22"/>
          <w:szCs w:val="22"/>
        </w:rPr>
        <w:t>Kontrola plnenia predmetu zmluvy</w:t>
      </w:r>
    </w:p>
    <w:p w14:paraId="06A18D46" w14:textId="77777777" w:rsidR="00F45AA9" w:rsidRPr="009B2103" w:rsidRDefault="00F45AA9" w:rsidP="00F45AA9">
      <w:pPr>
        <w:jc w:val="both"/>
        <w:rPr>
          <w:color w:val="000000"/>
          <w:sz w:val="22"/>
          <w:szCs w:val="22"/>
        </w:rPr>
      </w:pPr>
    </w:p>
    <w:p w14:paraId="7EB5773D" w14:textId="77777777" w:rsidR="00F45AA9" w:rsidRPr="009B2103" w:rsidRDefault="00F45AA9" w:rsidP="0083709E">
      <w:pPr>
        <w:numPr>
          <w:ilvl w:val="0"/>
          <w:numId w:val="46"/>
        </w:numPr>
        <w:tabs>
          <w:tab w:val="clear" w:pos="360"/>
        </w:tabs>
        <w:ind w:left="595" w:hanging="357"/>
        <w:jc w:val="both"/>
        <w:rPr>
          <w:sz w:val="22"/>
          <w:szCs w:val="22"/>
        </w:rPr>
      </w:pPr>
      <w:r w:rsidRPr="009B2103">
        <w:rPr>
          <w:sz w:val="22"/>
          <w:szCs w:val="22"/>
        </w:rPr>
        <w:t>Kontrola plnenia realizácie stavby:</w:t>
      </w:r>
    </w:p>
    <w:p w14:paraId="12AC63F0" w14:textId="77777777" w:rsidR="00F45AA9" w:rsidRPr="009B2103" w:rsidRDefault="00F45AA9" w:rsidP="0083709E">
      <w:pPr>
        <w:numPr>
          <w:ilvl w:val="0"/>
          <w:numId w:val="65"/>
        </w:numPr>
        <w:tabs>
          <w:tab w:val="clear" w:pos="720"/>
        </w:tabs>
        <w:suppressAutoHyphens/>
        <w:ind w:left="1276"/>
        <w:jc w:val="both"/>
        <w:rPr>
          <w:sz w:val="22"/>
          <w:szCs w:val="22"/>
        </w:rPr>
      </w:pPr>
      <w:r w:rsidRPr="009B2103">
        <w:rPr>
          <w:sz w:val="22"/>
          <w:szCs w:val="22"/>
        </w:rPr>
        <w:t xml:space="preserve">Technický dozor v priebehu realizácie stavby sleduje, či sa práce vykonávajú podľa dokumentácie, dohodnutých podmienok, technických noriem, návodov výrobcov, bezpečnostných a iných  právnych predpisov. Na zistené nedostatky bezodkladne upozorňuje zápisom do stavebného denníka. </w:t>
      </w:r>
    </w:p>
    <w:p w14:paraId="7A829C91" w14:textId="77777777" w:rsidR="00F45AA9" w:rsidRPr="009B2103" w:rsidRDefault="00F45AA9" w:rsidP="0083709E">
      <w:pPr>
        <w:numPr>
          <w:ilvl w:val="0"/>
          <w:numId w:val="65"/>
        </w:numPr>
        <w:tabs>
          <w:tab w:val="clear" w:pos="720"/>
        </w:tabs>
        <w:suppressAutoHyphens/>
        <w:ind w:left="1276"/>
        <w:jc w:val="both"/>
        <w:rPr>
          <w:sz w:val="22"/>
          <w:szCs w:val="22"/>
        </w:rPr>
      </w:pPr>
      <w:r w:rsidRPr="009B2103">
        <w:rPr>
          <w:sz w:val="22"/>
          <w:szCs w:val="22"/>
        </w:rPr>
        <w:t>Osoba poverená výkonom technického dozoru je oprávnená zastupovať objednávateľa na rokovaniach vo veciach technických. Objednávateľ poveruje prevzatím zhotoveného diela, podpísaním preberacieho protokolu a zápisov o odstránení vád a nedorobkov pracovníka vo funkcii vedúceho oddelenie rozvoja obce a stavebný dozor.</w:t>
      </w:r>
    </w:p>
    <w:p w14:paraId="7FBD5138" w14:textId="77777777" w:rsidR="00F45AA9" w:rsidRPr="009B2103" w:rsidRDefault="00F45AA9" w:rsidP="0083709E">
      <w:pPr>
        <w:numPr>
          <w:ilvl w:val="0"/>
          <w:numId w:val="65"/>
        </w:numPr>
        <w:tabs>
          <w:tab w:val="clear" w:pos="720"/>
        </w:tabs>
        <w:suppressAutoHyphens/>
        <w:ind w:left="1276"/>
        <w:jc w:val="both"/>
        <w:rPr>
          <w:sz w:val="22"/>
          <w:szCs w:val="22"/>
        </w:rPr>
      </w:pPr>
      <w:r w:rsidRPr="009B2103">
        <w:rPr>
          <w:sz w:val="22"/>
          <w:szCs w:val="22"/>
        </w:rPr>
        <w:t xml:space="preserve">Technický dozor má prístup na všetky pracoviska, kde sa zmluvné výkony realizujú alebo skladujú. Na vyžiadanie mu musia byť predložené výkresy, vzorky materiálov, výsledky kontrol kvality, testy a iné podklady súvisiace s predmetom plnenia. </w:t>
      </w:r>
    </w:p>
    <w:p w14:paraId="1CE1DCF0" w14:textId="77777777" w:rsidR="00F45AA9" w:rsidRPr="009B2103" w:rsidRDefault="00F45AA9" w:rsidP="0083709E">
      <w:pPr>
        <w:numPr>
          <w:ilvl w:val="0"/>
          <w:numId w:val="65"/>
        </w:numPr>
        <w:tabs>
          <w:tab w:val="clear" w:pos="720"/>
        </w:tabs>
        <w:suppressAutoHyphens/>
        <w:ind w:left="1276"/>
        <w:jc w:val="both"/>
        <w:rPr>
          <w:sz w:val="22"/>
          <w:szCs w:val="22"/>
        </w:rPr>
      </w:pPr>
      <w:r w:rsidRPr="009B2103">
        <w:rPr>
          <w:sz w:val="22"/>
          <w:szCs w:val="22"/>
        </w:rPr>
        <w:t>Technický dozor je oprávnený dať pokyny, ktoré sú potrebné na vykonanie prác podľa zmluvy  do stavebného denníka.</w:t>
      </w:r>
    </w:p>
    <w:p w14:paraId="1FE5A5F3" w14:textId="77777777" w:rsidR="00F45AA9" w:rsidRPr="009B2103" w:rsidRDefault="00F45AA9" w:rsidP="0083709E">
      <w:pPr>
        <w:numPr>
          <w:ilvl w:val="0"/>
          <w:numId w:val="65"/>
        </w:numPr>
        <w:tabs>
          <w:tab w:val="clear" w:pos="720"/>
        </w:tabs>
        <w:suppressAutoHyphens/>
        <w:ind w:left="1276"/>
        <w:jc w:val="both"/>
        <w:rPr>
          <w:sz w:val="22"/>
          <w:szCs w:val="22"/>
        </w:rPr>
      </w:pPr>
      <w:r w:rsidRPr="009B2103">
        <w:rPr>
          <w:sz w:val="22"/>
          <w:szCs w:val="22"/>
        </w:rPr>
        <w:t>Technický dozor je oprávnený dať zamestnancom zhotoviteľa príkaz prerušiť práce, pokiaľ zodpovedný zástupca zhotoviteľa nie je na stavbe prítomný, a to v prípade, že je ohrozená bezpečnosť uskutočňovanej stavby, život alebo zdravie pracujúcich na stavbe, alebo hrozia iné vážne hospodárske škody.</w:t>
      </w:r>
    </w:p>
    <w:p w14:paraId="7D13EF07" w14:textId="77777777" w:rsidR="005267DF" w:rsidRPr="009B2103" w:rsidRDefault="00F45AA9" w:rsidP="0083709E">
      <w:pPr>
        <w:numPr>
          <w:ilvl w:val="0"/>
          <w:numId w:val="65"/>
        </w:numPr>
        <w:tabs>
          <w:tab w:val="clear" w:pos="720"/>
        </w:tabs>
        <w:suppressAutoHyphens/>
        <w:ind w:left="1276"/>
        <w:jc w:val="both"/>
        <w:rPr>
          <w:color w:val="000000"/>
          <w:sz w:val="22"/>
          <w:szCs w:val="22"/>
        </w:rPr>
      </w:pPr>
      <w:r w:rsidRPr="009B2103">
        <w:rPr>
          <w:sz w:val="22"/>
          <w:szCs w:val="22"/>
        </w:rPr>
        <w:t>Technický dozor nie je oprávnený</w:t>
      </w:r>
      <w:r w:rsidRPr="009B2103">
        <w:rPr>
          <w:color w:val="000000"/>
          <w:sz w:val="22"/>
          <w:szCs w:val="22"/>
        </w:rPr>
        <w:t xml:space="preserve"> zasahovať do hospodárskej činnosti zhotoviteľa.</w:t>
      </w:r>
    </w:p>
    <w:p w14:paraId="7C45BC0B" w14:textId="05071DEE" w:rsidR="00F45AA9" w:rsidRPr="009B2103" w:rsidRDefault="00F45AA9" w:rsidP="0083709E">
      <w:pPr>
        <w:numPr>
          <w:ilvl w:val="0"/>
          <w:numId w:val="65"/>
        </w:numPr>
        <w:tabs>
          <w:tab w:val="clear" w:pos="720"/>
        </w:tabs>
        <w:suppressAutoHyphens/>
        <w:ind w:left="1276"/>
        <w:jc w:val="both"/>
        <w:rPr>
          <w:color w:val="000000"/>
          <w:sz w:val="22"/>
          <w:szCs w:val="22"/>
        </w:rPr>
      </w:pPr>
      <w:r w:rsidRPr="009B2103">
        <w:rPr>
          <w:color w:val="000000"/>
          <w:sz w:val="22"/>
          <w:szCs w:val="22"/>
        </w:rPr>
        <w:t xml:space="preserve">Objednávateľ alebo ním poverená osoba má právo kedykoľvek v priebehu vykonávania Diela v rámci pracovnej doby požiadať pracovníkov zhotoviteľa ako aj pracovníkov subdodávateľov o absolvovanie skúšky na overenie prítomnosti alkoholu alebo inej omamnej resp. psychotropnej látky. V prípade pozitívneho výsledku uvedených skúšok sa zhotoviteľ zaväzuje s okamžitou účinnosťou odvolať z prác na dodávke stavebných prác previnilého pracovníka zhotoviteľa alebo subdodávateľa; pre vylúčenie akýchkoľvek pochybností platí, že odmietnutie vykonania skúšky pracovníkom zhotoviteľa alebo subdodávateľa má pre účely tejto Zmluvy rovnaké účinky ako pozitívny výsledok skúšky.  </w:t>
      </w:r>
    </w:p>
    <w:p w14:paraId="1A4BE64A" w14:textId="77777777" w:rsidR="00F45AA9" w:rsidRPr="009B2103" w:rsidRDefault="00F45AA9" w:rsidP="0083709E">
      <w:pPr>
        <w:numPr>
          <w:ilvl w:val="0"/>
          <w:numId w:val="65"/>
        </w:numPr>
        <w:tabs>
          <w:tab w:val="clear" w:pos="720"/>
        </w:tabs>
        <w:suppressAutoHyphens/>
        <w:ind w:left="1276"/>
        <w:jc w:val="both"/>
        <w:rPr>
          <w:color w:val="000000"/>
          <w:sz w:val="22"/>
          <w:szCs w:val="22"/>
          <w:highlight w:val="yellow"/>
        </w:rPr>
      </w:pPr>
      <w:r w:rsidRPr="009B2103">
        <w:rPr>
          <w:color w:val="000000"/>
          <w:sz w:val="22"/>
          <w:szCs w:val="22"/>
          <w:highlight w:val="yellow"/>
        </w:rPr>
        <w:lastRenderedPageBreak/>
        <w:t>Zhotoviteľ poveruje výkonom činnosti stavbyvedúceho – ................, s evidenčným číslom oprávnenia na výkon stavbyvedúceho ....................., podkategória.....................</w:t>
      </w:r>
    </w:p>
    <w:p w14:paraId="6CCE54C2" w14:textId="77777777" w:rsidR="00F45AA9" w:rsidRPr="009B2103" w:rsidRDefault="00F45AA9" w:rsidP="00F45AA9">
      <w:pPr>
        <w:suppressAutoHyphens/>
        <w:ind w:left="595" w:hanging="357"/>
        <w:jc w:val="both"/>
        <w:rPr>
          <w:color w:val="000000"/>
          <w:sz w:val="22"/>
          <w:szCs w:val="22"/>
        </w:rPr>
      </w:pPr>
      <w:r w:rsidRPr="009B2103">
        <w:rPr>
          <w:color w:val="000000"/>
          <w:sz w:val="22"/>
          <w:szCs w:val="22"/>
        </w:rPr>
        <w:t>2.</w:t>
      </w:r>
      <w:r w:rsidRPr="009B2103">
        <w:rPr>
          <w:color w:val="000000"/>
          <w:sz w:val="22"/>
          <w:szCs w:val="22"/>
        </w:rPr>
        <w:tab/>
        <w:t>Zhotoviteľ odovzdá objednávateľovi</w:t>
      </w:r>
      <w:r w:rsidRPr="009B2103">
        <w:rPr>
          <w:sz w:val="22"/>
          <w:szCs w:val="22"/>
        </w:rPr>
        <w:t xml:space="preserve"> 2 dni</w:t>
      </w:r>
      <w:r w:rsidRPr="009B2103">
        <w:rPr>
          <w:color w:val="FF0000"/>
          <w:sz w:val="22"/>
          <w:szCs w:val="22"/>
        </w:rPr>
        <w:t xml:space="preserve"> </w:t>
      </w:r>
      <w:r w:rsidRPr="009B2103">
        <w:rPr>
          <w:color w:val="000000"/>
          <w:sz w:val="22"/>
          <w:szCs w:val="22"/>
        </w:rPr>
        <w:t>pred zabudovaním jednotlivých materiálov, doklady o kvalite zabudovávaných materiálov (prehlásenie o zhode, certifikáty, meracie protokoly...) v súlade so zákonom č. 133/2013 Z. z. o stavebných výrobkoch a o zmene a doplnení niektorých zákonov v platnom znení a s nimi súvisiacimi všeobecne záväznými právnymi predpismi, z ktorých budú zrejmé technické parametre a charakteristiky materiálov ešte pred ich zabudovaním</w:t>
      </w:r>
    </w:p>
    <w:p w14:paraId="4296994D" w14:textId="77777777" w:rsidR="00F45AA9" w:rsidRPr="009B2103" w:rsidRDefault="00F45AA9" w:rsidP="00F45AA9">
      <w:pPr>
        <w:ind w:left="567" w:hanging="357"/>
        <w:jc w:val="both"/>
        <w:rPr>
          <w:color w:val="000000"/>
          <w:sz w:val="22"/>
          <w:szCs w:val="22"/>
        </w:rPr>
      </w:pPr>
      <w:r w:rsidRPr="009B2103">
        <w:rPr>
          <w:color w:val="000000"/>
          <w:sz w:val="22"/>
          <w:szCs w:val="22"/>
        </w:rPr>
        <w:t>3.</w:t>
      </w:r>
      <w:r w:rsidRPr="009B2103">
        <w:rPr>
          <w:color w:val="000000"/>
          <w:sz w:val="22"/>
          <w:szCs w:val="22"/>
        </w:rPr>
        <w:tab/>
        <w:t>Zhotoviteľ predloží zástupcovi objednávateľa:</w:t>
      </w:r>
    </w:p>
    <w:p w14:paraId="2683FE82"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vzorky materiálov, výrobkov a povrchov, ktoré chce použiť. Použijú sa len materiály, výrobky a povrchy schválené zástupcom objednávateľa. T.j. špecifikovať všetky materiálové položky uvedené vo výkaze výmer.</w:t>
      </w:r>
    </w:p>
    <w:p w14:paraId="30C78B68"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certifikáty, resp. vyhlásenia o zhode legislatívnych predpisov na všetky dodávané materiály a zariadenia.</w:t>
      </w:r>
    </w:p>
    <w:p w14:paraId="723BE7E0"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dodanie kladných protokolov o vykonaných odborných skúškach, ak je to nevyhnutné pre plnenie predmetu zmluvy.</w:t>
      </w:r>
    </w:p>
    <w:p w14:paraId="7F3B6712"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doklady musia byť predložené ku kontrole pred zabudovaním jednotlivých výrobkov a materiálov a do ukončenia diela ich archivuje zhotoviteľ. Zhotoviteľ ich objednávateľovi odovzdá pri odovzdaní a prevzatí diela.</w:t>
      </w:r>
    </w:p>
    <w:p w14:paraId="24EE108E"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„Plán ochrany pred požiarmi“ (zriadenie proti požiarnych asistenčných hliadok a spísanie písomného povolenia na zváranie pred začatím prác) je povinný zabezpečiť zhotoviteľ v zmysle § 6 ods. 2 zákona č. 314/2001 Z. z. o ochrane pred požiarmi, ak je to nevyhnutné pre plnenie predmetu zmluvy.</w:t>
      </w:r>
    </w:p>
    <w:p w14:paraId="5BFDEA88"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Plán organizácie výstavby (POV), ak je to nevyhnutné pre plnenie predmetu zmluvy.</w:t>
      </w:r>
    </w:p>
    <w:p w14:paraId="371B402B"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Plán bezpečnosti a ochrany zdravia pri práci, ktorý ustanoví pravidlá na vykonávanie prác na stavenisku, ak je to nevyhnutné pre plnenie predmetu zmluvy.</w:t>
      </w:r>
    </w:p>
    <w:p w14:paraId="2B798684" w14:textId="77777777" w:rsidR="00F45AA9" w:rsidRPr="009B2103" w:rsidRDefault="00F45AA9" w:rsidP="0083709E">
      <w:pPr>
        <w:numPr>
          <w:ilvl w:val="2"/>
          <w:numId w:val="70"/>
        </w:numPr>
        <w:ind w:left="567" w:hanging="283"/>
        <w:jc w:val="both"/>
        <w:rPr>
          <w:color w:val="000000"/>
          <w:sz w:val="22"/>
          <w:szCs w:val="22"/>
        </w:rPr>
      </w:pPr>
      <w:r w:rsidRPr="009B2103">
        <w:rPr>
          <w:color w:val="000000"/>
          <w:sz w:val="22"/>
          <w:szCs w:val="22"/>
        </w:rPr>
        <w:t>Zhotoviteľ vykoná na vlastné náklady všetky skúšky, kontroly a merania v súlade s príslušnými STN, špecifikáciami alebo skúšobným plánom</w:t>
      </w:r>
      <w:r w:rsidRPr="009B2103">
        <w:rPr>
          <w:snapToGrid w:val="0"/>
          <w:sz w:val="22"/>
          <w:szCs w:val="22"/>
        </w:rPr>
        <w:t xml:space="preserve"> podľa §13 zákona č. 254/1998 </w:t>
      </w:r>
      <w:r w:rsidRPr="009B2103">
        <w:rPr>
          <w:sz w:val="22"/>
          <w:szCs w:val="22"/>
        </w:rPr>
        <w:t>Z. z. o verejných prácach v znení zákona č. 432/2013 Z. z</w:t>
      </w:r>
      <w:r w:rsidRPr="009B2103">
        <w:rPr>
          <w:snapToGrid w:val="0"/>
          <w:sz w:val="22"/>
          <w:szCs w:val="22"/>
        </w:rPr>
        <w:t xml:space="preserve">., </w:t>
      </w:r>
      <w:r w:rsidRPr="009B2103">
        <w:rPr>
          <w:color w:val="000000"/>
          <w:sz w:val="22"/>
          <w:szCs w:val="22"/>
        </w:rPr>
        <w:t>ak je to nevyhnutné pre plnenie predmetu zmluvy:</w:t>
      </w:r>
    </w:p>
    <w:p w14:paraId="702A4812" w14:textId="77777777" w:rsidR="00F45AA9" w:rsidRPr="009B2103" w:rsidRDefault="00F45AA9" w:rsidP="0083709E">
      <w:pPr>
        <w:numPr>
          <w:ilvl w:val="1"/>
          <w:numId w:val="69"/>
        </w:numPr>
        <w:suppressAutoHyphens/>
        <w:ind w:left="1276"/>
        <w:jc w:val="both"/>
        <w:rPr>
          <w:color w:val="000000"/>
          <w:sz w:val="22"/>
          <w:szCs w:val="22"/>
        </w:rPr>
      </w:pPr>
      <w:r w:rsidRPr="009B2103">
        <w:rPr>
          <w:color w:val="000000"/>
          <w:sz w:val="22"/>
          <w:szCs w:val="22"/>
        </w:rPr>
        <w:t>kontrolou dodávaného materiálu pri vstupe na stavenisko</w:t>
      </w:r>
    </w:p>
    <w:p w14:paraId="211BDDBE" w14:textId="77777777" w:rsidR="00F45AA9" w:rsidRPr="009B2103" w:rsidRDefault="00F45AA9" w:rsidP="0083709E">
      <w:pPr>
        <w:numPr>
          <w:ilvl w:val="1"/>
          <w:numId w:val="69"/>
        </w:numPr>
        <w:suppressAutoHyphens/>
        <w:ind w:left="1276"/>
        <w:jc w:val="both"/>
        <w:rPr>
          <w:color w:val="000000"/>
          <w:sz w:val="22"/>
          <w:szCs w:val="22"/>
        </w:rPr>
      </w:pPr>
      <w:r w:rsidRPr="009B2103">
        <w:rPr>
          <w:color w:val="000000"/>
          <w:sz w:val="22"/>
          <w:szCs w:val="22"/>
        </w:rPr>
        <w:t>kontrolou pred a po zabudovaní tých materiálov a prác, ktoré nespĺňali podmienky tejto zmluvy pri kontrole podľa písm. a) v tomto bode.</w:t>
      </w:r>
    </w:p>
    <w:p w14:paraId="45167799" w14:textId="77777777" w:rsidR="00F45AA9" w:rsidRPr="009B2103" w:rsidRDefault="00F45AA9" w:rsidP="0083709E">
      <w:pPr>
        <w:numPr>
          <w:ilvl w:val="1"/>
          <w:numId w:val="69"/>
        </w:numPr>
        <w:suppressAutoHyphens/>
        <w:ind w:left="1276"/>
        <w:jc w:val="both"/>
        <w:rPr>
          <w:color w:val="000000"/>
          <w:sz w:val="22"/>
          <w:szCs w:val="22"/>
        </w:rPr>
      </w:pPr>
      <w:r w:rsidRPr="009B2103">
        <w:rPr>
          <w:color w:val="000000"/>
          <w:sz w:val="22"/>
          <w:szCs w:val="22"/>
        </w:rPr>
        <w:t>odovzdá počas realizácie diela objednávateľovi písomné doklady (vyhodnotenia) o uskutočnených kontrolách, kontrolných skúškach a meraniach do 3 pracovných dní od ich uskutočnenia.</w:t>
      </w:r>
    </w:p>
    <w:p w14:paraId="3C136E8F" w14:textId="52305ADE" w:rsidR="00877F73" w:rsidRPr="009B2103" w:rsidRDefault="00F45AA9" w:rsidP="00877F73">
      <w:pPr>
        <w:numPr>
          <w:ilvl w:val="2"/>
          <w:numId w:val="70"/>
        </w:numPr>
        <w:ind w:left="567" w:hanging="283"/>
        <w:jc w:val="both"/>
        <w:rPr>
          <w:color w:val="000000"/>
          <w:sz w:val="22"/>
          <w:szCs w:val="22"/>
        </w:rPr>
      </w:pPr>
      <w:r w:rsidRPr="009B2103">
        <w:rPr>
          <w:color w:val="000000"/>
          <w:sz w:val="22"/>
          <w:szCs w:val="22"/>
        </w:rPr>
        <w:t>Zhotoviteľ je povinný strpieť výkon kontroly / auditu súvisiaceho so stavebnými prácami</w:t>
      </w:r>
      <w:r w:rsidR="004E397A" w:rsidRPr="009B2103">
        <w:rPr>
          <w:color w:val="000000"/>
          <w:sz w:val="22"/>
          <w:szCs w:val="22"/>
        </w:rPr>
        <w:t xml:space="preserve"> </w:t>
      </w:r>
      <w:r w:rsidR="00877F73" w:rsidRPr="009B2103">
        <w:rPr>
          <w:color w:val="000000"/>
          <w:sz w:val="22"/>
          <w:szCs w:val="22"/>
        </w:rPr>
        <w:t>do uplynutia lehôt podľa ods. 7.3. článku 7 Zmluvy o poskytnutí prostriedkov mechanizmu oprávnenými osobami na výkon tejto kontroly/auditu a tiež povinnosť dodávateľa poskytnúť oprávneným osobám všetku potrebnú súčinnosť.</w:t>
      </w:r>
    </w:p>
    <w:p w14:paraId="5A65FB6A" w14:textId="240B73A0" w:rsidR="00F45AA9" w:rsidRPr="009B2103" w:rsidRDefault="00F45AA9" w:rsidP="00877F73">
      <w:pPr>
        <w:numPr>
          <w:ilvl w:val="2"/>
          <w:numId w:val="70"/>
        </w:numPr>
        <w:ind w:left="567" w:hanging="283"/>
        <w:jc w:val="both"/>
        <w:rPr>
          <w:color w:val="000000"/>
          <w:sz w:val="22"/>
          <w:szCs w:val="22"/>
        </w:rPr>
      </w:pPr>
      <w:r w:rsidRPr="009B2103">
        <w:rPr>
          <w:color w:val="000000"/>
          <w:sz w:val="22"/>
          <w:szCs w:val="22"/>
        </w:rPr>
        <w:t>Zhotoviteľ je bezodkladne povinný prijať opatrenia na nápravu nedostatkov zistených kontrolou, overovaním na mieste v zmysle Správy z kontroly v lehote stanovenej oprávnenými osobami na výkon kontroly a zároveň zaslať objednávateľovi informáciu o splnení opatrení prijatých na nápravu zistených nedostatkov bezodkladne po ich splnení.</w:t>
      </w:r>
    </w:p>
    <w:p w14:paraId="156AF3E4" w14:textId="77777777" w:rsidR="00F45AA9" w:rsidRPr="009B2103" w:rsidRDefault="00F45AA9" w:rsidP="00F45AA9">
      <w:pPr>
        <w:suppressAutoHyphens/>
        <w:jc w:val="both"/>
        <w:rPr>
          <w:color w:val="000000"/>
          <w:sz w:val="22"/>
          <w:szCs w:val="22"/>
        </w:rPr>
      </w:pPr>
    </w:p>
    <w:p w14:paraId="431B3843" w14:textId="77777777" w:rsidR="00F45AA9" w:rsidRPr="009B2103" w:rsidRDefault="00F45AA9" w:rsidP="00F45AA9">
      <w:pPr>
        <w:suppressAutoHyphens/>
        <w:ind w:left="240"/>
        <w:jc w:val="center"/>
        <w:rPr>
          <w:b/>
          <w:color w:val="000000"/>
          <w:sz w:val="22"/>
          <w:szCs w:val="22"/>
        </w:rPr>
      </w:pPr>
      <w:r w:rsidRPr="009B2103">
        <w:rPr>
          <w:b/>
          <w:color w:val="000000"/>
          <w:sz w:val="22"/>
          <w:szCs w:val="22"/>
        </w:rPr>
        <w:t>Článok 10</w:t>
      </w:r>
    </w:p>
    <w:p w14:paraId="064A324B" w14:textId="4E2A1003" w:rsidR="00F45AA9" w:rsidRPr="009B2103" w:rsidRDefault="00F45AA9" w:rsidP="00F45AA9">
      <w:pPr>
        <w:suppressAutoHyphens/>
        <w:jc w:val="center"/>
        <w:rPr>
          <w:b/>
          <w:color w:val="000000"/>
          <w:sz w:val="22"/>
          <w:szCs w:val="22"/>
        </w:rPr>
      </w:pPr>
      <w:r w:rsidRPr="009B2103">
        <w:rPr>
          <w:b/>
          <w:color w:val="000000"/>
          <w:sz w:val="22"/>
          <w:szCs w:val="22"/>
        </w:rPr>
        <w:t>Stavebný denník</w:t>
      </w:r>
    </w:p>
    <w:p w14:paraId="3EB51523" w14:textId="77777777" w:rsidR="00B54DE1" w:rsidRPr="009B2103" w:rsidRDefault="00B54DE1" w:rsidP="00F45AA9">
      <w:pPr>
        <w:suppressAutoHyphens/>
        <w:jc w:val="center"/>
        <w:rPr>
          <w:b/>
          <w:color w:val="000000"/>
          <w:sz w:val="22"/>
          <w:szCs w:val="22"/>
        </w:rPr>
      </w:pPr>
    </w:p>
    <w:p w14:paraId="048F296D"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Zhotoviteľ je povinný odo dňa prevzatia staveniska viesť stavebný denník v slovenskom jazyku o prácach a činnostiach, ktoré vykonáva. Povinnosť viesť stavebný denník končí prevzatím predmetu plnenia vrátane odstránenia kolaudačných vád a nedorobkov.</w:t>
      </w:r>
    </w:p>
    <w:p w14:paraId="0334FDBD"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Do denníka sa zapisujú všetky skutočnosti rozhodné pre plnenie zmluvy najmä:</w:t>
      </w:r>
    </w:p>
    <w:p w14:paraId="22F6E58C"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dátum, pracovná doba, počasie</w:t>
      </w:r>
    </w:p>
    <w:p w14:paraId="74D0F3F1"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počet zamestnancov na stavbe, ich pracovné nasadenie na jednotlivé práce</w:t>
      </w:r>
    </w:p>
    <w:p w14:paraId="0F2B4B5B"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druh a počet strojov, ich pracovné nasadenie, výkony</w:t>
      </w:r>
    </w:p>
    <w:p w14:paraId="0AF69DA1"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popis o postupe vykonávaných prác s odvolaním sa na technický predpis</w:t>
      </w:r>
    </w:p>
    <w:p w14:paraId="3209EC7A"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obsah a rozsah vykonaných prác s posúdením kvality</w:t>
      </w:r>
    </w:p>
    <w:p w14:paraId="41C1C6A2"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dodávky stavebných materiálov, výrobkov, zariadení, konštrukcií a montážneho materiálu vrátane sprievodnej dokumentácie najmä osvedčení a certifikátov o materiáloch a výrobkoch, množstvo, skutočnú kvalitu</w:t>
      </w:r>
    </w:p>
    <w:p w14:paraId="41EE052D"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údaje o zistených vadách pri preberaní výrobkov a dodávok</w:t>
      </w:r>
    </w:p>
    <w:p w14:paraId="63495E65"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druh vykonávaných prác a dodávok s uvedením príslušnej položky  v rozpočte  alebo projekte</w:t>
      </w:r>
    </w:p>
    <w:p w14:paraId="10B73ABC"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lastRenderedPageBreak/>
        <w:t>záznam o pripravenosti prác pre nasledujúce vykonanie prác, najmä u prác, ktoré budú ďalším postupom zakryté s výzvou na ich preverenie</w:t>
      </w:r>
    </w:p>
    <w:p w14:paraId="6055034E"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prerušenie alebo zastavenie prác na stavbe alebo objekte s uvedením príčiny</w:t>
      </w:r>
    </w:p>
    <w:p w14:paraId="386CAC57"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vykonané skúšky, ich výsledky  a dokumentovanie</w:t>
      </w:r>
    </w:p>
    <w:p w14:paraId="3C1C59C0"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rozhodujúce okolnosti vplývajúce na kvalitu diela</w:t>
      </w:r>
    </w:p>
    <w:p w14:paraId="26ABF3EB"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záznamy o kontrole lešení, výťahov...atď., ktoré boli kontrolované po prerušení prác</w:t>
      </w:r>
    </w:p>
    <w:p w14:paraId="2DB937B1"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závažné udalosti spôsobené živelnými udalosťami, úrazy, ku ktorým došlo pri vykonávaní prác</w:t>
      </w:r>
    </w:p>
    <w:p w14:paraId="359A596B"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záznamy o poučení zamestnancov</w:t>
      </w:r>
    </w:p>
    <w:p w14:paraId="7D6528B9"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záznamy o všetkých vykonaných zmenách pri realizácii stavby v porovnaní     s dokumentáciou a zmluvou s uvedením, kto dal na ne súhlas</w:t>
      </w:r>
    </w:p>
    <w:p w14:paraId="2CD82CA8"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záznamy o výškových a smerových meraniach vrátane dokumentácie o výsledkoch merania</w:t>
      </w:r>
    </w:p>
    <w:p w14:paraId="7C35EEC9"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Denné záznamy sa píšu do staveného denníka s očíslovanými listami jednak pevnými, jednak perforovanými na dva oddeliteľné priepisy. Perforované listy sú číslované zhodne s pevnými listami.</w:t>
      </w:r>
    </w:p>
    <w:p w14:paraId="3C169958"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V denníku sa vyznačia doklady, ktoré sa v jednom vyhotovení ukladajú priamo na stavenisku. Jedná sa najmä o výkresy dokumentujúce odchýlky od projektovej dokumentácie, prehľad skúšok každého druhu, atď.</w:t>
      </w:r>
    </w:p>
    <w:p w14:paraId="4A05966A" w14:textId="77777777" w:rsidR="00F45AA9" w:rsidRPr="009B2103" w:rsidRDefault="00F45AA9" w:rsidP="0083709E">
      <w:pPr>
        <w:numPr>
          <w:ilvl w:val="0"/>
          <w:numId w:val="47"/>
        </w:numPr>
        <w:suppressAutoHyphens/>
        <w:ind w:left="595" w:hanging="357"/>
        <w:jc w:val="both"/>
        <w:rPr>
          <w:sz w:val="22"/>
          <w:szCs w:val="22"/>
        </w:rPr>
      </w:pPr>
      <w:r w:rsidRPr="009B2103">
        <w:rPr>
          <w:color w:val="000000"/>
          <w:sz w:val="22"/>
          <w:szCs w:val="22"/>
        </w:rPr>
        <w:t>Denné záznamy čitateľne zapisuje a podpisuje stavbyvedúci, prípadne jeho zástupca v ten deň, keď sa práce vykonali, alebo keď nastali okolnosti, ktoré sú predmetom  zápisu. Pri denných zápisoch sa nesmú vynechávať voľné miesta.</w:t>
      </w:r>
    </w:p>
    <w:p w14:paraId="53684B5B" w14:textId="77777777" w:rsidR="00F45AA9" w:rsidRPr="009B2103" w:rsidRDefault="00F45AA9" w:rsidP="0083709E">
      <w:pPr>
        <w:numPr>
          <w:ilvl w:val="0"/>
          <w:numId w:val="47"/>
        </w:numPr>
        <w:suppressAutoHyphens/>
        <w:ind w:left="595" w:hanging="357"/>
        <w:jc w:val="both"/>
        <w:rPr>
          <w:sz w:val="22"/>
          <w:szCs w:val="22"/>
        </w:rPr>
      </w:pPr>
      <w:r w:rsidRPr="009B2103">
        <w:rPr>
          <w:sz w:val="22"/>
          <w:szCs w:val="22"/>
        </w:rPr>
        <w:t>Okrem stavbyvedúceho môže robiť potrebné záznamy do denníka technický dozor objednávateľa, zamestnanec projektanta poverený výkonom autorského dozoru, orgány  štátneho stavebného dohľadu a prípadne iné orgány štátnej správy a na to splnomocnení zástupcovia zhotoviteľa a objednávateľa, koordinátor bezpečnosti práce na stavenisku.</w:t>
      </w:r>
    </w:p>
    <w:p w14:paraId="631FBCA5" w14:textId="77777777" w:rsidR="00F45AA9" w:rsidRPr="009B2103" w:rsidRDefault="00F45AA9" w:rsidP="0083709E">
      <w:pPr>
        <w:numPr>
          <w:ilvl w:val="0"/>
          <w:numId w:val="47"/>
        </w:numPr>
        <w:suppressAutoHyphens/>
        <w:ind w:left="595" w:hanging="357"/>
        <w:jc w:val="both"/>
        <w:rPr>
          <w:sz w:val="22"/>
          <w:szCs w:val="22"/>
        </w:rPr>
      </w:pPr>
      <w:r w:rsidRPr="009B2103">
        <w:rPr>
          <w:sz w:val="22"/>
          <w:szCs w:val="22"/>
        </w:rPr>
        <w:t>Ak stavbyvedúci nesúhlasí so záznamom objednávateľa alebo projektanta, je povinný pripojiť k záznamu do 3 pracovných dní svoje vyjadrenie, inak sa predpokladá, že s obsahom záznamu súhlasí.</w:t>
      </w:r>
    </w:p>
    <w:p w14:paraId="5394F6EF" w14:textId="77777777" w:rsidR="00F45AA9" w:rsidRPr="009B2103" w:rsidRDefault="00F45AA9" w:rsidP="0083709E">
      <w:pPr>
        <w:numPr>
          <w:ilvl w:val="0"/>
          <w:numId w:val="47"/>
        </w:numPr>
        <w:suppressAutoHyphens/>
        <w:ind w:left="595" w:hanging="357"/>
        <w:jc w:val="both"/>
        <w:rPr>
          <w:sz w:val="22"/>
          <w:szCs w:val="22"/>
        </w:rPr>
      </w:pPr>
      <w:r w:rsidRPr="009B2103">
        <w:rPr>
          <w:sz w:val="22"/>
          <w:szCs w:val="22"/>
        </w:rPr>
        <w:t>Ak je na stavbe technický dozor objednávateľa, je stavbyvedúci povinný predložiť mu denný záznam najneskôr v nasledujúci pracovný deň a odovzdať mu prvý priepis. V prípade, že je na stavbe občasný technický dozor objednávateľa je zhotoviteľ povinný  najmenej raz do týždňa zaslať objednávateľovi doporučene priepis záznamov v denníku  ak ich technický dozor neprevezme osobne na stavbe.</w:t>
      </w:r>
    </w:p>
    <w:p w14:paraId="14D2055F" w14:textId="77777777" w:rsidR="00F45AA9" w:rsidRPr="009B2103" w:rsidRDefault="00F45AA9" w:rsidP="0083709E">
      <w:pPr>
        <w:numPr>
          <w:ilvl w:val="0"/>
          <w:numId w:val="47"/>
        </w:numPr>
        <w:suppressAutoHyphens/>
        <w:ind w:left="595" w:hanging="357"/>
        <w:jc w:val="both"/>
        <w:rPr>
          <w:sz w:val="22"/>
          <w:szCs w:val="22"/>
        </w:rPr>
      </w:pPr>
      <w:r w:rsidRPr="009B2103">
        <w:rPr>
          <w:sz w:val="22"/>
          <w:szCs w:val="22"/>
        </w:rPr>
        <w:t>Kópiu denníka archivuje zhotoviteľ 10 rokov od protokolárneho odovzdania a prevzatia prác.</w:t>
      </w:r>
    </w:p>
    <w:p w14:paraId="5824B91E" w14:textId="77777777" w:rsidR="00F45AA9" w:rsidRPr="009B2103" w:rsidRDefault="00F45AA9" w:rsidP="0083709E">
      <w:pPr>
        <w:numPr>
          <w:ilvl w:val="0"/>
          <w:numId w:val="47"/>
        </w:numPr>
        <w:suppressAutoHyphens/>
        <w:ind w:left="595" w:hanging="357"/>
        <w:jc w:val="both"/>
        <w:rPr>
          <w:sz w:val="22"/>
          <w:szCs w:val="22"/>
        </w:rPr>
      </w:pPr>
      <w:r w:rsidRPr="009B2103">
        <w:rPr>
          <w:sz w:val="22"/>
          <w:szCs w:val="22"/>
        </w:rPr>
        <w:t>Objednávateľ prostredníctvom technického dozoru sleduje obsah stavebného denníka a k záznamom v ňom uvedeným dáva svoje stanoviská v prípade, že s obsahom zápisu nesúhlasí do 3 pracovných dní s uvedením dôvodov, inak sa predpokladá že s obsahom záznamu súhlasí.</w:t>
      </w:r>
    </w:p>
    <w:p w14:paraId="13DEA92A" w14:textId="77777777" w:rsidR="00F45AA9" w:rsidRPr="009B2103" w:rsidRDefault="00F45AA9" w:rsidP="00F45AA9">
      <w:pPr>
        <w:suppressAutoHyphens/>
        <w:ind w:left="595"/>
        <w:jc w:val="both"/>
        <w:rPr>
          <w:sz w:val="22"/>
          <w:szCs w:val="22"/>
        </w:rPr>
      </w:pPr>
      <w:r w:rsidRPr="009B2103">
        <w:rPr>
          <w:sz w:val="22"/>
          <w:szCs w:val="22"/>
        </w:rPr>
        <w:t>Okrem toho do denníka zapisuje:</w:t>
      </w:r>
    </w:p>
    <w:p w14:paraId="600C6DFF" w14:textId="77777777" w:rsidR="00F45AA9" w:rsidRPr="009B2103" w:rsidRDefault="00F45AA9" w:rsidP="0083709E">
      <w:pPr>
        <w:numPr>
          <w:ilvl w:val="0"/>
          <w:numId w:val="48"/>
        </w:numPr>
        <w:tabs>
          <w:tab w:val="clear" w:pos="1800"/>
        </w:tabs>
        <w:ind w:left="1276" w:hanging="284"/>
        <w:contextualSpacing/>
        <w:jc w:val="both"/>
        <w:rPr>
          <w:sz w:val="22"/>
          <w:szCs w:val="22"/>
        </w:rPr>
      </w:pPr>
      <w:r w:rsidRPr="009B2103">
        <w:rPr>
          <w:sz w:val="22"/>
          <w:szCs w:val="22"/>
        </w:rPr>
        <w:t>údaje o zistených vadách a odchýlkach pri realizácii od dokumentácie stavby s určením lehoty na ich odstránenie zhotoviteľom</w:t>
      </w:r>
    </w:p>
    <w:p w14:paraId="57E4C340" w14:textId="77777777" w:rsidR="00F45AA9" w:rsidRPr="009B2103" w:rsidRDefault="00F45AA9" w:rsidP="0083709E">
      <w:pPr>
        <w:numPr>
          <w:ilvl w:val="0"/>
          <w:numId w:val="48"/>
        </w:numPr>
        <w:tabs>
          <w:tab w:val="clear" w:pos="1800"/>
        </w:tabs>
        <w:ind w:left="1276" w:hanging="284"/>
        <w:contextualSpacing/>
        <w:jc w:val="both"/>
        <w:rPr>
          <w:sz w:val="22"/>
          <w:szCs w:val="22"/>
        </w:rPr>
      </w:pPr>
      <w:r w:rsidRPr="009B2103">
        <w:rPr>
          <w:sz w:val="22"/>
          <w:szCs w:val="22"/>
        </w:rPr>
        <w:t>požiadavky na zhotoviteľa, ktoré vyplynuli z rokovaní zúčastnených na realizácii stavby</w:t>
      </w:r>
    </w:p>
    <w:p w14:paraId="7E235280" w14:textId="77777777" w:rsidR="00F45AA9" w:rsidRPr="009B2103" w:rsidRDefault="00F45AA9" w:rsidP="0083709E">
      <w:pPr>
        <w:numPr>
          <w:ilvl w:val="0"/>
          <w:numId w:val="49"/>
        </w:numPr>
        <w:tabs>
          <w:tab w:val="clear" w:pos="1980"/>
        </w:tabs>
        <w:ind w:left="1276" w:hanging="284"/>
        <w:contextualSpacing/>
        <w:jc w:val="both"/>
        <w:rPr>
          <w:sz w:val="22"/>
          <w:szCs w:val="22"/>
        </w:rPr>
      </w:pPr>
      <w:r w:rsidRPr="009B2103">
        <w:rPr>
          <w:sz w:val="22"/>
          <w:szCs w:val="22"/>
        </w:rPr>
        <w:t>požiadavky na odstránenie chýb a nekvalitných prác</w:t>
      </w:r>
    </w:p>
    <w:p w14:paraId="2C20FA0D" w14:textId="77777777" w:rsidR="00F45AA9" w:rsidRPr="009B2103" w:rsidRDefault="00F45AA9" w:rsidP="0083709E">
      <w:pPr>
        <w:numPr>
          <w:ilvl w:val="0"/>
          <w:numId w:val="49"/>
        </w:numPr>
        <w:tabs>
          <w:tab w:val="clear" w:pos="1980"/>
        </w:tabs>
        <w:ind w:left="1276" w:hanging="284"/>
        <w:contextualSpacing/>
        <w:jc w:val="both"/>
        <w:rPr>
          <w:sz w:val="22"/>
          <w:szCs w:val="22"/>
        </w:rPr>
      </w:pPr>
      <w:r w:rsidRPr="009B2103">
        <w:rPr>
          <w:sz w:val="22"/>
          <w:szCs w:val="22"/>
        </w:rPr>
        <w:t>stanoviská kontrolných orgánov štátnej správy a štátneho stavebného dohľadu, ktoré boli objednávateľovi zaslané písomne</w:t>
      </w:r>
    </w:p>
    <w:p w14:paraId="0825A0D0" w14:textId="77777777" w:rsidR="00F45AA9" w:rsidRPr="009B2103" w:rsidRDefault="00F45AA9" w:rsidP="0083709E">
      <w:pPr>
        <w:numPr>
          <w:ilvl w:val="0"/>
          <w:numId w:val="49"/>
        </w:numPr>
        <w:tabs>
          <w:tab w:val="clear" w:pos="1980"/>
        </w:tabs>
        <w:ind w:left="1276" w:hanging="284"/>
        <w:contextualSpacing/>
        <w:jc w:val="both"/>
        <w:rPr>
          <w:sz w:val="22"/>
          <w:szCs w:val="22"/>
        </w:rPr>
      </w:pPr>
      <w:r w:rsidRPr="009B2103">
        <w:rPr>
          <w:sz w:val="22"/>
          <w:szCs w:val="22"/>
        </w:rPr>
        <w:t>prípadné požiadavky na práce nad rozsah zmluvy</w:t>
      </w:r>
    </w:p>
    <w:p w14:paraId="2697081B" w14:textId="77777777" w:rsidR="00F45AA9" w:rsidRPr="009B2103" w:rsidRDefault="00F45AA9" w:rsidP="0083709E">
      <w:pPr>
        <w:numPr>
          <w:ilvl w:val="0"/>
          <w:numId w:val="49"/>
        </w:numPr>
        <w:tabs>
          <w:tab w:val="clear" w:pos="1980"/>
        </w:tabs>
        <w:ind w:left="1276" w:hanging="284"/>
        <w:contextualSpacing/>
        <w:jc w:val="both"/>
        <w:rPr>
          <w:sz w:val="22"/>
          <w:szCs w:val="22"/>
        </w:rPr>
      </w:pPr>
      <w:r w:rsidRPr="009B2103">
        <w:rPr>
          <w:sz w:val="22"/>
          <w:szCs w:val="22"/>
        </w:rPr>
        <w:t>súhlas s náhradným technickým riešením pri zmenách vzniknutých počas realizácie a zmenu materiálov, pokiaľ je k ním predchádzajúci kladný súhlas projektanta</w:t>
      </w:r>
    </w:p>
    <w:p w14:paraId="0B1EC4A9" w14:textId="77777777" w:rsidR="00F45AA9" w:rsidRPr="009B2103" w:rsidRDefault="00F45AA9" w:rsidP="0083709E">
      <w:pPr>
        <w:numPr>
          <w:ilvl w:val="0"/>
          <w:numId w:val="49"/>
        </w:numPr>
        <w:tabs>
          <w:tab w:val="clear" w:pos="1980"/>
        </w:tabs>
        <w:ind w:left="1276" w:hanging="284"/>
        <w:contextualSpacing/>
        <w:jc w:val="both"/>
        <w:rPr>
          <w:sz w:val="22"/>
          <w:szCs w:val="22"/>
        </w:rPr>
      </w:pPr>
      <w:r w:rsidRPr="009B2103">
        <w:rPr>
          <w:sz w:val="22"/>
          <w:szCs w:val="22"/>
        </w:rPr>
        <w:t>záznam o prevzatí prác, ktoré budú v ďalšom postupe výstavby zakryté alebo neprístupné</w:t>
      </w:r>
    </w:p>
    <w:p w14:paraId="366B3A7F"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V priebehu pracovného času musí byť stavebný denník na stavbe trvalo prístupný v kancelárii u stavbyvedúceho alebo jeho zástupcu.</w:t>
      </w:r>
    </w:p>
    <w:p w14:paraId="4AAFEF54"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Originál stavebného denníka odovzdá zhotoviteľ objednávateľovi pri odovzdaní diela.</w:t>
      </w:r>
    </w:p>
    <w:p w14:paraId="5A7D5782" w14:textId="77777777" w:rsidR="00F45AA9" w:rsidRPr="009B2103" w:rsidRDefault="00F45AA9" w:rsidP="00F45AA9">
      <w:pPr>
        <w:rPr>
          <w:b/>
          <w:color w:val="000000"/>
          <w:sz w:val="22"/>
          <w:szCs w:val="22"/>
        </w:rPr>
      </w:pPr>
    </w:p>
    <w:p w14:paraId="159308F2" w14:textId="77777777" w:rsidR="00F45AA9" w:rsidRPr="009B2103" w:rsidRDefault="00F45AA9" w:rsidP="00F45AA9">
      <w:pPr>
        <w:ind w:left="240"/>
        <w:jc w:val="center"/>
        <w:rPr>
          <w:b/>
          <w:color w:val="000000"/>
          <w:sz w:val="22"/>
          <w:szCs w:val="22"/>
        </w:rPr>
      </w:pPr>
      <w:r w:rsidRPr="009B2103">
        <w:rPr>
          <w:b/>
          <w:color w:val="000000"/>
          <w:sz w:val="22"/>
          <w:szCs w:val="22"/>
        </w:rPr>
        <w:t>Článok 11</w:t>
      </w:r>
    </w:p>
    <w:p w14:paraId="44CAE2E9" w14:textId="77777777" w:rsidR="00F45AA9" w:rsidRPr="009B2103" w:rsidRDefault="00F45AA9" w:rsidP="00F45AA9">
      <w:pPr>
        <w:jc w:val="center"/>
        <w:rPr>
          <w:b/>
          <w:color w:val="000000"/>
          <w:sz w:val="22"/>
          <w:szCs w:val="22"/>
        </w:rPr>
      </w:pPr>
      <w:r w:rsidRPr="009B2103">
        <w:rPr>
          <w:b/>
          <w:color w:val="000000"/>
          <w:sz w:val="22"/>
          <w:szCs w:val="22"/>
        </w:rPr>
        <w:t xml:space="preserve">    Odovzdanie a prevzatie staveniska</w:t>
      </w:r>
    </w:p>
    <w:p w14:paraId="366FEAEC" w14:textId="77777777" w:rsidR="00F45AA9" w:rsidRPr="009B2103" w:rsidRDefault="00F45AA9" w:rsidP="00F45AA9">
      <w:pPr>
        <w:jc w:val="both"/>
        <w:rPr>
          <w:color w:val="000000"/>
          <w:sz w:val="22"/>
          <w:szCs w:val="22"/>
        </w:rPr>
      </w:pPr>
    </w:p>
    <w:p w14:paraId="7E94373F" w14:textId="77777777" w:rsidR="00F45AA9" w:rsidRPr="009B2103" w:rsidRDefault="00F45AA9" w:rsidP="0083709E">
      <w:pPr>
        <w:numPr>
          <w:ilvl w:val="0"/>
          <w:numId w:val="50"/>
        </w:numPr>
        <w:suppressAutoHyphens/>
        <w:ind w:left="595" w:hanging="357"/>
        <w:jc w:val="both"/>
        <w:rPr>
          <w:strike/>
          <w:sz w:val="22"/>
          <w:szCs w:val="22"/>
        </w:rPr>
      </w:pPr>
      <w:r w:rsidRPr="009B2103">
        <w:rPr>
          <w:color w:val="000000"/>
          <w:sz w:val="22"/>
          <w:szCs w:val="22"/>
        </w:rPr>
        <w:t xml:space="preserve">Objednávateľ odovzdá zhotoviteľovi stavenisko na zhotovenie diela a zhotoviteľ prevezme stavenisko na zhotovenie diela od objednávateľa </w:t>
      </w:r>
      <w:r w:rsidRPr="009B2103">
        <w:rPr>
          <w:b/>
          <w:color w:val="000000"/>
          <w:sz w:val="22"/>
          <w:szCs w:val="22"/>
        </w:rPr>
        <w:t>do 7 dní od výzvy objednávateľa doručenej zhotoviteľovi na prevzatie staveniska</w:t>
      </w:r>
      <w:r w:rsidRPr="009B2103">
        <w:rPr>
          <w:sz w:val="22"/>
          <w:szCs w:val="22"/>
        </w:rPr>
        <w:t>.</w:t>
      </w:r>
    </w:p>
    <w:p w14:paraId="17187216" w14:textId="77777777" w:rsidR="00F45AA9" w:rsidRPr="009B2103" w:rsidRDefault="00F45AA9" w:rsidP="0083709E">
      <w:pPr>
        <w:numPr>
          <w:ilvl w:val="0"/>
          <w:numId w:val="50"/>
        </w:numPr>
        <w:suppressAutoHyphens/>
        <w:ind w:left="595" w:hanging="357"/>
        <w:jc w:val="both"/>
        <w:rPr>
          <w:color w:val="000000"/>
          <w:sz w:val="22"/>
          <w:szCs w:val="22"/>
        </w:rPr>
      </w:pPr>
      <w:r w:rsidRPr="009B2103">
        <w:rPr>
          <w:color w:val="000000"/>
          <w:sz w:val="22"/>
          <w:szCs w:val="22"/>
        </w:rPr>
        <w:t>Pri odovzdaní a prevzatí staveniska odovzdá objednávateľ zhotoviteľovi celé stavenisko včítane hraníc vonkajších plôch.</w:t>
      </w:r>
    </w:p>
    <w:p w14:paraId="1FDD75C2" w14:textId="77777777" w:rsidR="00F45AA9" w:rsidRPr="009B2103" w:rsidRDefault="00F45AA9" w:rsidP="0083709E">
      <w:pPr>
        <w:numPr>
          <w:ilvl w:val="0"/>
          <w:numId w:val="50"/>
        </w:numPr>
        <w:suppressAutoHyphens/>
        <w:ind w:left="595" w:hanging="357"/>
        <w:jc w:val="both"/>
        <w:rPr>
          <w:color w:val="000000"/>
          <w:sz w:val="22"/>
          <w:szCs w:val="22"/>
        </w:rPr>
      </w:pPr>
      <w:r w:rsidRPr="009B2103">
        <w:rPr>
          <w:color w:val="000000"/>
          <w:sz w:val="22"/>
          <w:szCs w:val="22"/>
        </w:rPr>
        <w:t>Zhotoviteľ zabezpečí k stavenisku príjazdové cesty a prívod elektrickej energie tak, aby ich mohol použiť na prípravu a vykonanie prác.</w:t>
      </w:r>
    </w:p>
    <w:p w14:paraId="0DFB5D0F" w14:textId="77777777" w:rsidR="00F45AA9" w:rsidRPr="009B2103" w:rsidRDefault="00F45AA9" w:rsidP="0083709E">
      <w:pPr>
        <w:numPr>
          <w:ilvl w:val="0"/>
          <w:numId w:val="50"/>
        </w:numPr>
        <w:suppressAutoHyphens/>
        <w:ind w:left="595" w:hanging="357"/>
        <w:jc w:val="both"/>
        <w:rPr>
          <w:color w:val="000000"/>
          <w:sz w:val="22"/>
          <w:szCs w:val="22"/>
        </w:rPr>
      </w:pPr>
      <w:r w:rsidRPr="009B2103">
        <w:rPr>
          <w:color w:val="000000"/>
          <w:sz w:val="22"/>
          <w:szCs w:val="22"/>
        </w:rPr>
        <w:lastRenderedPageBreak/>
        <w:t>O výsledku preberania a odovzdania staveniska spíšu zástupcovia zhotoviteľa a objednávateľa zápisnicu.</w:t>
      </w:r>
    </w:p>
    <w:p w14:paraId="7F2DCA28" w14:textId="77777777" w:rsidR="00F45AA9" w:rsidRPr="009B2103" w:rsidRDefault="00F45AA9" w:rsidP="00F45AA9">
      <w:pPr>
        <w:suppressAutoHyphens/>
        <w:ind w:left="595"/>
        <w:jc w:val="both"/>
        <w:rPr>
          <w:color w:val="000000"/>
          <w:sz w:val="22"/>
          <w:szCs w:val="22"/>
        </w:rPr>
      </w:pPr>
    </w:p>
    <w:p w14:paraId="1AB16C33" w14:textId="77777777" w:rsidR="00F45AA9" w:rsidRPr="009B2103" w:rsidRDefault="00F45AA9" w:rsidP="00F45AA9">
      <w:pPr>
        <w:ind w:left="240"/>
        <w:jc w:val="center"/>
        <w:rPr>
          <w:b/>
          <w:sz w:val="22"/>
          <w:szCs w:val="22"/>
        </w:rPr>
      </w:pPr>
      <w:r w:rsidRPr="009B2103">
        <w:rPr>
          <w:b/>
          <w:sz w:val="22"/>
          <w:szCs w:val="22"/>
        </w:rPr>
        <w:t>Článok 12</w:t>
      </w:r>
    </w:p>
    <w:p w14:paraId="2390AA2F" w14:textId="77777777" w:rsidR="00F45AA9" w:rsidRPr="009B2103" w:rsidRDefault="00F45AA9" w:rsidP="00F45AA9">
      <w:pPr>
        <w:jc w:val="center"/>
        <w:rPr>
          <w:b/>
          <w:color w:val="000000"/>
          <w:sz w:val="22"/>
          <w:szCs w:val="22"/>
        </w:rPr>
      </w:pPr>
      <w:r w:rsidRPr="009B2103">
        <w:rPr>
          <w:b/>
          <w:color w:val="000000"/>
          <w:sz w:val="22"/>
          <w:szCs w:val="22"/>
        </w:rPr>
        <w:t>Odovzdanie a prevzatie predmetu zmluvy</w:t>
      </w:r>
    </w:p>
    <w:p w14:paraId="7FDD95C0" w14:textId="77777777" w:rsidR="00F45AA9" w:rsidRPr="009B2103" w:rsidRDefault="00F45AA9" w:rsidP="00F45AA9">
      <w:pPr>
        <w:jc w:val="both"/>
        <w:rPr>
          <w:color w:val="000000"/>
          <w:sz w:val="22"/>
          <w:szCs w:val="22"/>
        </w:rPr>
      </w:pPr>
    </w:p>
    <w:p w14:paraId="72C6EE4B" w14:textId="77777777" w:rsidR="00F45AA9" w:rsidRPr="009B2103" w:rsidRDefault="00F45AA9" w:rsidP="0083709E">
      <w:pPr>
        <w:numPr>
          <w:ilvl w:val="0"/>
          <w:numId w:val="51"/>
        </w:numPr>
        <w:suppressAutoHyphens/>
        <w:jc w:val="both"/>
        <w:rPr>
          <w:color w:val="000000"/>
          <w:sz w:val="22"/>
          <w:szCs w:val="22"/>
        </w:rPr>
      </w:pPr>
      <w:r w:rsidRPr="009B2103">
        <w:rPr>
          <w:color w:val="000000"/>
          <w:sz w:val="22"/>
          <w:szCs w:val="22"/>
        </w:rPr>
        <w:t>Zhotoviteľ splní zmluvný záväzok podľa čl. 3 riadnym vykonaním a odovzdaním predmetu plnenia zmluvy objednávateľovi nasledovne:</w:t>
      </w:r>
    </w:p>
    <w:p w14:paraId="54B0A3B6"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Zhotoviteľ odovzdáva a objednávateľ preberie dokončené dielo schopné samostatného užívania podľa zmluvy na samostatnom odovzdaní a prevzatí.</w:t>
      </w:r>
    </w:p>
    <w:p w14:paraId="17856FAF"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Zhotoviteľ je povinný písomne objednávateľovi oznámiť 14 dní vopred pripravenosť na odovzdanie predmetu plnenia s termínom, kedy sa má vypísať preberacie konanie. Objednávateľ vypíše preberacie konania najneskôr 7 dní pred požadovaným termínom.</w:t>
      </w:r>
    </w:p>
    <w:p w14:paraId="751A5BFF"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 xml:space="preserve">Zhotoviteľ v prípade, že sa stavba odovzdáva komplexnými skúškami, alebo vykonaním iných skúšok, musí oznámiť deň ich začatia. Ku dňu odovzdania zhotoviteľ pripraví všetky doklady potrebné k odovzdaniu, doklady o vykonaných skúškach, atesty, certifikáty, návody na obsluhu, záručné listy atď. a 2x kompletnú sadu projektovej dokumentácie skutočného vyhotovenia stavby. </w:t>
      </w:r>
    </w:p>
    <w:p w14:paraId="0F483429"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 xml:space="preserve">O odovzdaní a prevzatí predmetu plnenia spíše objednávateľ spoločne so zhotoviteľom preberací protokol o odovzdaní a prevzatí  prác. V protokole budú uvedené všetky zistené vady a nedorobky, ktoré nebránia prevzatiu a riadnemu užívaniu diela spolu s termínom ich odstránenia. </w:t>
      </w:r>
    </w:p>
    <w:p w14:paraId="6005B95F"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Ak objednávateľ odmietne predmet plnenia prevziať, spíše objednávateľ a zhotoviteľ zápisnicu, v ktorej uvedú svoje stanoviská a ich odôvodnenie.</w:t>
      </w:r>
    </w:p>
    <w:p w14:paraId="56A55F5B"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Zhotoviteľ odstráni svoje zariadenia, materiál a stroje zo staveniska do 3 dní po odovzdaní stavby. Po vyprataní staveniska je zhotoviteľ povinný upraviť stavenisko do pôvodného stavu (terénne úpravy).</w:t>
      </w:r>
    </w:p>
    <w:p w14:paraId="21480AD7"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Po uplynutí lehoty uvedenej v ods. f) tohto článku môže zhotoviteľ ponechať na stavenisku len stroje, zariadenia a materiál potrebné na odstránenie vád a nedorobkov, s ktorými objednávateľ stavbu prevzal, ak termín na ich odstránenie je dlhší ako 5 dní. Ponechané stroje, zariadenia a materiál musí zhotoviteľ umiestniť tak, aby neprekážali  bezpečnej prevádzke (užívaniu).</w:t>
      </w:r>
    </w:p>
    <w:p w14:paraId="63D49958"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 xml:space="preserve">Pri nesplnení povinnosti podľa ods. písm.  f), g), tohto článku je zhotoviteľ  povinný zaplatiť objednávateľovi zmluvnú pokutu vo výške 100 eur za každý deň omeškania až do dňa skutočného vypratania staveniska. </w:t>
      </w:r>
    </w:p>
    <w:p w14:paraId="6E0BAA7E"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Práce musia byť vykonané tak, aby ku dňu zmluvného dokončenia vnútorných prác boli vnútorné priestory užívania schopné a bez vád.</w:t>
      </w:r>
    </w:p>
    <w:p w14:paraId="5098A8B2"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Za dokončené dielo sa považuje dielo po kompletnom vyhotovení podľa dohodnutého rozsahu a po odstránení všetkých vád.</w:t>
      </w:r>
    </w:p>
    <w:p w14:paraId="0B8C977F" w14:textId="77777777" w:rsidR="00F45AA9" w:rsidRPr="009B2103" w:rsidRDefault="00F45AA9" w:rsidP="00F45AA9">
      <w:pPr>
        <w:ind w:left="240"/>
        <w:jc w:val="center"/>
        <w:rPr>
          <w:b/>
          <w:color w:val="000000"/>
          <w:sz w:val="22"/>
          <w:szCs w:val="22"/>
        </w:rPr>
      </w:pPr>
    </w:p>
    <w:p w14:paraId="2B9CAD05" w14:textId="77777777" w:rsidR="00F45AA9" w:rsidRPr="009B2103" w:rsidRDefault="00F45AA9" w:rsidP="00F45AA9">
      <w:pPr>
        <w:ind w:left="240"/>
        <w:jc w:val="center"/>
        <w:rPr>
          <w:b/>
          <w:color w:val="000000"/>
          <w:sz w:val="22"/>
          <w:szCs w:val="22"/>
        </w:rPr>
      </w:pPr>
      <w:r w:rsidRPr="009B2103">
        <w:rPr>
          <w:b/>
          <w:color w:val="000000"/>
          <w:sz w:val="22"/>
          <w:szCs w:val="22"/>
        </w:rPr>
        <w:t>Článok 13</w:t>
      </w:r>
    </w:p>
    <w:p w14:paraId="34A6500A" w14:textId="77777777" w:rsidR="00F45AA9" w:rsidRPr="009B2103" w:rsidRDefault="00F45AA9" w:rsidP="00F45AA9">
      <w:pPr>
        <w:jc w:val="center"/>
        <w:rPr>
          <w:b/>
          <w:color w:val="000000"/>
          <w:sz w:val="22"/>
          <w:szCs w:val="22"/>
        </w:rPr>
      </w:pPr>
      <w:r w:rsidRPr="009B2103">
        <w:rPr>
          <w:b/>
          <w:color w:val="000000"/>
          <w:sz w:val="22"/>
          <w:szCs w:val="22"/>
        </w:rPr>
        <w:t>Podmienky odstúpenia od zmluvy</w:t>
      </w:r>
    </w:p>
    <w:p w14:paraId="6B596473" w14:textId="77777777" w:rsidR="00F45AA9" w:rsidRPr="009B2103" w:rsidRDefault="00F45AA9" w:rsidP="00F45AA9">
      <w:pPr>
        <w:jc w:val="both"/>
        <w:rPr>
          <w:color w:val="000000"/>
          <w:sz w:val="22"/>
          <w:szCs w:val="22"/>
        </w:rPr>
      </w:pPr>
    </w:p>
    <w:p w14:paraId="5F6F814B" w14:textId="77777777" w:rsidR="00F45AA9" w:rsidRPr="009B2103" w:rsidRDefault="00F45AA9" w:rsidP="0083709E">
      <w:pPr>
        <w:numPr>
          <w:ilvl w:val="0"/>
          <w:numId w:val="53"/>
        </w:numPr>
        <w:suppressAutoHyphens/>
        <w:jc w:val="both"/>
        <w:rPr>
          <w:color w:val="000000"/>
          <w:sz w:val="22"/>
          <w:szCs w:val="22"/>
        </w:rPr>
      </w:pPr>
      <w:r w:rsidRPr="009B2103">
        <w:rPr>
          <w:color w:val="000000"/>
          <w:sz w:val="22"/>
          <w:szCs w:val="22"/>
        </w:rPr>
        <w:t xml:space="preserve">Odstúpenie od zmluvy musí byť oznámené zmluvnej strane písomne a je účinné dňom doručenia oznámenia </w:t>
      </w:r>
      <w:r w:rsidRPr="009B2103">
        <w:rPr>
          <w:sz w:val="22"/>
          <w:szCs w:val="22"/>
        </w:rPr>
        <w:t>o odstúpení zmluvnej</w:t>
      </w:r>
      <w:r w:rsidRPr="009B2103">
        <w:rPr>
          <w:color w:val="000000"/>
          <w:sz w:val="22"/>
          <w:szCs w:val="22"/>
        </w:rPr>
        <w:t xml:space="preserve"> strane.</w:t>
      </w:r>
    </w:p>
    <w:p w14:paraId="53BFFB47" w14:textId="77777777" w:rsidR="00F45AA9" w:rsidRPr="009B2103" w:rsidRDefault="00F45AA9" w:rsidP="0083709E">
      <w:pPr>
        <w:numPr>
          <w:ilvl w:val="0"/>
          <w:numId w:val="53"/>
        </w:numPr>
        <w:suppressAutoHyphens/>
        <w:jc w:val="both"/>
        <w:rPr>
          <w:color w:val="000000"/>
          <w:sz w:val="22"/>
          <w:szCs w:val="22"/>
        </w:rPr>
      </w:pPr>
      <w:r w:rsidRPr="009B2103">
        <w:rPr>
          <w:color w:val="000000"/>
          <w:sz w:val="22"/>
          <w:szCs w:val="22"/>
        </w:rPr>
        <w:t>Objednávateľ môže až do dokončenia prác odstúpiť od zmluvy v nižšie uvedených prípadoch, ktoré stanovuje zmluva</w:t>
      </w:r>
    </w:p>
    <w:p w14:paraId="0717B541"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Ak bol na majetok zhotoviteľa vyhlásený konkurz alebo ak bol podaný návrh na vyhlásenie konkurzu na majetok zhotoviteľa alebo ak zhotoviteľ vstúpil do likvidácie.</w:t>
      </w:r>
    </w:p>
    <w:p w14:paraId="339125A7" w14:textId="77777777" w:rsidR="00F45AA9" w:rsidRPr="009B2103" w:rsidRDefault="00F45AA9" w:rsidP="0083709E">
      <w:pPr>
        <w:numPr>
          <w:ilvl w:val="0"/>
          <w:numId w:val="66"/>
        </w:numPr>
        <w:tabs>
          <w:tab w:val="clear" w:pos="720"/>
        </w:tabs>
        <w:ind w:left="1276"/>
        <w:jc w:val="both"/>
        <w:rPr>
          <w:sz w:val="22"/>
          <w:szCs w:val="22"/>
        </w:rPr>
      </w:pPr>
      <w:r w:rsidRPr="009B2103">
        <w:rPr>
          <w:sz w:val="22"/>
          <w:szCs w:val="22"/>
        </w:rPr>
        <w:t>Ak zhotoviteľ mešká s prácami oproti termínu realizácie diela, pričom za omeškanie sa nepovažujú dôvody uvedené v čl. 4 bod 5 a</w:t>
      </w:r>
      <w:r w:rsidRPr="009B2103">
        <w:rPr>
          <w:spacing w:val="-5"/>
          <w:sz w:val="22"/>
          <w:szCs w:val="22"/>
        </w:rPr>
        <w:t xml:space="preserve"> </w:t>
      </w:r>
      <w:r w:rsidRPr="009B2103">
        <w:rPr>
          <w:sz w:val="22"/>
          <w:szCs w:val="22"/>
        </w:rPr>
        <w:t>8.</w:t>
      </w:r>
    </w:p>
    <w:p w14:paraId="625E437E"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Ak zhotoviteľ v súvislosti s plnením predmetu zmluvy uzavrel takú dohodu, ktorá predstavuje porušenie podmienok zmluvy.</w:t>
      </w:r>
    </w:p>
    <w:p w14:paraId="55503215"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Ak napriek písomnému upozorneniu objednávateľom v stavebnom denníku nie sú zo strany zhotoviteľa dodržané platné predpisy BOZP, požiarnej ochrany a ochrany životného prostredia na stavbe.</w:t>
      </w:r>
    </w:p>
    <w:p w14:paraId="009E2C65"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Ak nie sú po výzve objednávateľa v stavebnom denníku realizované konštrukcie a práce v súlade s požiadavkou na kvalitu realizácie diela(viď zmluva, projekt, platné STN, technologické predpisy ...).</w:t>
      </w:r>
    </w:p>
    <w:p w14:paraId="4F19CD39"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Ak v priebehu vykonávania diela bol štatutárny orgán, alebo člen štatutárneho orgánu zhotoviteľa právoplatne odsúdený za trestný čin, ktorého podstata súvisí s podnikaním.</w:t>
      </w:r>
    </w:p>
    <w:p w14:paraId="2BE2D5D5"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lastRenderedPageBreak/>
        <w:t>Ak zhotoviteľ porušil svoje zmluvné záväzky takým spôsobom, ktorý neumožňuje vecnú a časovú realizáciu diela.</w:t>
      </w:r>
    </w:p>
    <w:p w14:paraId="38320E51"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V súlade s § 19 zákona o verejnom obstarávaní.</w:t>
      </w:r>
    </w:p>
    <w:p w14:paraId="735C0D45" w14:textId="77777777" w:rsidR="00F45AA9" w:rsidRPr="009B2103" w:rsidRDefault="00F45AA9" w:rsidP="0083709E">
      <w:pPr>
        <w:numPr>
          <w:ilvl w:val="0"/>
          <w:numId w:val="53"/>
        </w:numPr>
        <w:suppressAutoHyphens/>
        <w:jc w:val="both"/>
        <w:rPr>
          <w:color w:val="000000"/>
          <w:sz w:val="22"/>
          <w:szCs w:val="22"/>
        </w:rPr>
      </w:pPr>
      <w:r w:rsidRPr="009B2103">
        <w:rPr>
          <w:color w:val="000000"/>
          <w:sz w:val="22"/>
          <w:szCs w:val="22"/>
        </w:rPr>
        <w:t>Zhotoviteľ môže odstúpiť od zmluvy ak objednávateľ neplní zmluvu alebo porušil povinnosti z nej vyplývajúce, a tým zhotoviteľovi znemožní vykonanie prác.</w:t>
      </w:r>
    </w:p>
    <w:p w14:paraId="2D75F3B9" w14:textId="77777777" w:rsidR="00F45AA9" w:rsidRPr="009B2103" w:rsidRDefault="00F45AA9" w:rsidP="0083709E">
      <w:pPr>
        <w:numPr>
          <w:ilvl w:val="0"/>
          <w:numId w:val="53"/>
        </w:numPr>
        <w:suppressAutoHyphens/>
        <w:jc w:val="both"/>
        <w:rPr>
          <w:color w:val="000000"/>
          <w:sz w:val="22"/>
          <w:szCs w:val="22"/>
        </w:rPr>
      </w:pPr>
      <w:r w:rsidRPr="009B2103">
        <w:rPr>
          <w:color w:val="000000"/>
          <w:sz w:val="22"/>
          <w:szCs w:val="22"/>
        </w:rPr>
        <w:t>Nárok na úhradu služieb, prác a dodávok  realizovaných zhotoviteľom ku dňu odstúpenia od zmluvy so splatnosťou podľa článku 6 ods. 6 tejto zmluvy zostáva zachovaný a vyúčtuje sa podľa zmluvných cien v rozsahu ukončených, funkčných samostatných častí diela bez vád a nedorobkov.</w:t>
      </w:r>
    </w:p>
    <w:p w14:paraId="2113CA2A" w14:textId="77777777" w:rsidR="00F45AA9" w:rsidRPr="009B2103" w:rsidRDefault="00F45AA9" w:rsidP="0083709E">
      <w:pPr>
        <w:numPr>
          <w:ilvl w:val="0"/>
          <w:numId w:val="53"/>
        </w:numPr>
        <w:suppressAutoHyphens/>
        <w:jc w:val="both"/>
        <w:rPr>
          <w:color w:val="000000"/>
          <w:sz w:val="22"/>
          <w:szCs w:val="22"/>
        </w:rPr>
      </w:pPr>
      <w:r w:rsidRPr="009B2103">
        <w:rPr>
          <w:color w:val="000000"/>
          <w:sz w:val="22"/>
          <w:szCs w:val="22"/>
        </w:rPr>
        <w:t>Zhotoviteľ protokolárne odovzdá a objednávateľ prevezme práce, ktoré zhotoviteľ vykonal v priebehu realizácie diela, najneskôr do 30 dní po odstúpení od zmluvy. Zhotoviteľ je povinný predložiť overiteľné vyúčtovanie vykonaných služieb, prác a dodávok vrátane dokladov (atesty, certifikáty, skúšky, atď.)</w:t>
      </w:r>
    </w:p>
    <w:p w14:paraId="0F09EB7A" w14:textId="77777777" w:rsidR="00F45AA9" w:rsidRPr="009B2103" w:rsidRDefault="00F45AA9" w:rsidP="00F45AA9">
      <w:pPr>
        <w:rPr>
          <w:b/>
          <w:color w:val="000000"/>
          <w:sz w:val="22"/>
          <w:szCs w:val="22"/>
        </w:rPr>
      </w:pPr>
    </w:p>
    <w:p w14:paraId="0A9B72DA" w14:textId="77777777" w:rsidR="00F45AA9" w:rsidRPr="009B2103" w:rsidRDefault="00F45AA9" w:rsidP="00F45AA9">
      <w:pPr>
        <w:ind w:left="240"/>
        <w:jc w:val="center"/>
        <w:rPr>
          <w:b/>
          <w:color w:val="000000"/>
          <w:sz w:val="22"/>
          <w:szCs w:val="22"/>
        </w:rPr>
      </w:pPr>
      <w:r w:rsidRPr="009B2103">
        <w:rPr>
          <w:b/>
          <w:color w:val="000000"/>
          <w:sz w:val="22"/>
          <w:szCs w:val="22"/>
        </w:rPr>
        <w:t>Článok 14</w:t>
      </w:r>
    </w:p>
    <w:p w14:paraId="0891CC45" w14:textId="77777777" w:rsidR="00F45AA9" w:rsidRPr="009B2103" w:rsidRDefault="00F45AA9" w:rsidP="00F45AA9">
      <w:pPr>
        <w:jc w:val="center"/>
        <w:rPr>
          <w:b/>
          <w:color w:val="000000"/>
          <w:sz w:val="22"/>
          <w:szCs w:val="22"/>
        </w:rPr>
      </w:pPr>
      <w:r w:rsidRPr="009B2103">
        <w:rPr>
          <w:b/>
          <w:color w:val="000000"/>
          <w:sz w:val="22"/>
          <w:szCs w:val="22"/>
        </w:rPr>
        <w:t>Záručná doba, zodpovednosť za vady a škody</w:t>
      </w:r>
    </w:p>
    <w:p w14:paraId="5C5639F2" w14:textId="77777777" w:rsidR="00F45AA9" w:rsidRPr="009B2103" w:rsidRDefault="00F45AA9" w:rsidP="00F45AA9">
      <w:pPr>
        <w:jc w:val="both"/>
        <w:rPr>
          <w:color w:val="000000"/>
          <w:sz w:val="22"/>
          <w:szCs w:val="22"/>
        </w:rPr>
      </w:pPr>
    </w:p>
    <w:p w14:paraId="72F9F2AB"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 xml:space="preserve">Zhotoviteľ zodpovedá za to, že predmet zmluvy je zhotovený podľa podmienok tejto zmluvy a že v lehote prevzatia a počas záručnej lehoty bude mať dohodnuté vlastnosti, že zodpovedá platným technickým predpisom a STN, vyhláškam a zákonom vzťahujúcim sa na predmet plnenia a nemá vlastnosti, ktoré by rušili, alebo znižovali hodnotu alebo schopnosť jeho používania. </w:t>
      </w:r>
    </w:p>
    <w:p w14:paraId="79DF90B0"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 xml:space="preserve">Zhotoviteľ zodpovedá za to, že dodané množstvo a vykonané práce sa zhodujú s údajmi        </w:t>
      </w:r>
      <w:r w:rsidRPr="009B2103">
        <w:rPr>
          <w:color w:val="000000"/>
          <w:sz w:val="22"/>
          <w:szCs w:val="22"/>
        </w:rPr>
        <w:br/>
        <w:t>uvedenými v súpise prác a dodávok.</w:t>
      </w:r>
    </w:p>
    <w:p w14:paraId="10BEB8D6"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Zmluvné strany zodpovedajú za škody spôsobené vlastným zavinením, ako i za škody zavinené osobami ktoré použijú na splnenie svojich záväzkov.</w:t>
      </w:r>
    </w:p>
    <w:p w14:paraId="7FC597D2"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Záručná doba je 60 mesiacov a začína plynúť dňom protokolárneho prevzatia diela objednávateľom, t. j. dňom ukončenia preberacieho konania pokiaľ je dielo prevzaté bez závad, alebo dňom vydania potvrdenia o odstránení všetkých vád a nedorobkov uvedených v preberacom protokole podľa článku 12 ods. 1 písm. d) tejto zmluvy. Pri výrobkoch, zabudovaných materiáloch, prvkoch a technologických zariadeniach sa končí záručná doba uplynutím doby zhodnej s dĺžkou záručnej doby poskytovanej ich výrobcom, minimálne však doby 24 mesiacov plynúcej odo dňa odovzdania celej stavby zhotoviteľom objednávateľovi. Údaje o dĺžke záručnej doby poskytnutej výrobcom výrobkov, zabudovaných materiálov, prvkov a technologických zariadení budú súčasťou dokladovej časti protokolu o odovzdaní a prevzatí diela. Záručná doba sa predlžuje o dobu, v ktorej objednávateľ nemohol pre vady, za ktoré zodpovedá zhotoviteľ, riadne užívať celú stavbu alebo jej časť zodpovedajúcu dielu podľa tejto zmluvy.</w:t>
      </w:r>
    </w:p>
    <w:p w14:paraId="5A5E4853"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 xml:space="preserve">Zhotoviteľ zodpovedá za vady, ktoré má predmet plnenia v čase jeho odovzdania </w:t>
      </w:r>
      <w:r w:rsidRPr="009B2103">
        <w:rPr>
          <w:color w:val="000000"/>
          <w:sz w:val="22"/>
          <w:szCs w:val="22"/>
        </w:rPr>
        <w:br/>
        <w:t>objednávateľovi. Za vady, ktoré sa prejavili po odovzdaní predmetu plnenia zodpovedá  zhotoviteľ iba vtedy, ak boli spôsobené porušením jeho povinnosti.</w:t>
      </w:r>
    </w:p>
    <w:p w14:paraId="6E098DDD"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 xml:space="preserve">Zhotoviteľ nezodpovedá za vady diela, ktoré boli spôsobené použitím podkladov  </w:t>
      </w:r>
      <w:r w:rsidRPr="009B2103">
        <w:rPr>
          <w:color w:val="000000"/>
          <w:sz w:val="22"/>
          <w:szCs w:val="22"/>
        </w:rPr>
        <w:br/>
        <w:t xml:space="preserve">poskytnutých objednávateľom a zhotoviteľ ani pri vynaložení všetkej starostlivosti  </w:t>
      </w:r>
      <w:r w:rsidRPr="009B2103">
        <w:rPr>
          <w:color w:val="000000"/>
          <w:sz w:val="22"/>
          <w:szCs w:val="22"/>
        </w:rPr>
        <w:br/>
        <w:t xml:space="preserve">nemohol zistiť ich nevhodnosť, alebo na ňu upozornil objednávateľa a ten na ich použití       </w:t>
      </w:r>
      <w:r w:rsidRPr="009B2103">
        <w:rPr>
          <w:color w:val="000000"/>
          <w:sz w:val="22"/>
          <w:szCs w:val="22"/>
        </w:rPr>
        <w:br/>
        <w:t>trval.</w:t>
      </w:r>
    </w:p>
    <w:p w14:paraId="7F943ED5"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Zhotoviteľ je zodpovedný za straty alebo škody na majetku, zranenia alebo usmrtenia tretích osôb, ktoré môžu nastať počas vykonávania prác alebo ako ich dôsledok.</w:t>
      </w:r>
    </w:p>
    <w:p w14:paraId="753B72C7"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Zmluvné strany sa dohodli pre prípad vady diela, že počas záručnej doby má objednávateľ právo požadovať a zhotoviteľ povinnosť bezplatného odstránenia vady.</w:t>
      </w:r>
    </w:p>
    <w:p w14:paraId="04AF30CF"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Zhotoviteľ musí na vlastné náklady odstrániť všetky škody na vykonaných prácach alebo ich častiach, ktoré vzniknú počas obdobia od začatia prác do ich protokolárneho prevzatia objednávateľom a všetky závady, ktoré sa prejavia v záručnej dobe.</w:t>
      </w:r>
    </w:p>
    <w:p w14:paraId="4FF03A0F"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Zhotoviteľ je zodpovedný za všetky škody na predmete plnenia spôsobené vlastným zavinením alebo zavinením jeho subdodávateľom počas ich pracovných postupov, ktoré vykonali za účelom plnenia záväzkov pri odstraňovaní vád a opravách počas záručnej lehoty a vzniknuté škody na vlastné náklady odstráni.</w:t>
      </w:r>
    </w:p>
    <w:p w14:paraId="4DF02884"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Zhotoviteľ je povinný uhradiť škody vzniknuté z uplatnených vád počas záručnej lehoty.</w:t>
      </w:r>
    </w:p>
    <w:p w14:paraId="114F2C58" w14:textId="72262A43"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Zhotoviteľ zaručuje, že použité materiály sú nové, v prvej akostnej triede, zodpovedajú požiadavkám objednávateľa a štandardom dohodnutým v zmluve o dielo.</w:t>
      </w:r>
    </w:p>
    <w:p w14:paraId="3D30456D" w14:textId="77777777" w:rsidR="009D5A95" w:rsidRPr="009B2103" w:rsidRDefault="009D5A95" w:rsidP="009D5A95">
      <w:pPr>
        <w:suppressAutoHyphens/>
        <w:ind w:left="600"/>
        <w:jc w:val="both"/>
        <w:rPr>
          <w:color w:val="000000"/>
          <w:sz w:val="22"/>
          <w:szCs w:val="22"/>
        </w:rPr>
      </w:pPr>
    </w:p>
    <w:p w14:paraId="6BD34B75" w14:textId="77777777" w:rsidR="00F45AA9" w:rsidRPr="009B2103" w:rsidRDefault="00F45AA9" w:rsidP="00F45AA9">
      <w:pPr>
        <w:ind w:left="240"/>
        <w:jc w:val="center"/>
        <w:rPr>
          <w:b/>
          <w:color w:val="000000"/>
          <w:sz w:val="22"/>
          <w:szCs w:val="22"/>
        </w:rPr>
      </w:pPr>
      <w:r w:rsidRPr="009B2103">
        <w:rPr>
          <w:b/>
          <w:color w:val="000000"/>
          <w:sz w:val="22"/>
          <w:szCs w:val="22"/>
        </w:rPr>
        <w:t>Článok 15</w:t>
      </w:r>
    </w:p>
    <w:p w14:paraId="2402B4FA" w14:textId="77777777" w:rsidR="00F45AA9" w:rsidRPr="009B2103" w:rsidRDefault="00F45AA9" w:rsidP="00F45AA9">
      <w:pPr>
        <w:jc w:val="center"/>
        <w:rPr>
          <w:b/>
          <w:color w:val="000000"/>
          <w:sz w:val="22"/>
          <w:szCs w:val="22"/>
        </w:rPr>
      </w:pPr>
      <w:r w:rsidRPr="009B2103">
        <w:rPr>
          <w:b/>
          <w:color w:val="000000"/>
          <w:sz w:val="22"/>
          <w:szCs w:val="22"/>
        </w:rPr>
        <w:t>Uplatňovanie  vád</w:t>
      </w:r>
    </w:p>
    <w:p w14:paraId="16E59CD6" w14:textId="77777777" w:rsidR="00F45AA9" w:rsidRPr="009B2103" w:rsidRDefault="00F45AA9" w:rsidP="00F45AA9">
      <w:pPr>
        <w:jc w:val="both"/>
        <w:rPr>
          <w:color w:val="000000"/>
          <w:sz w:val="22"/>
          <w:szCs w:val="22"/>
        </w:rPr>
      </w:pPr>
    </w:p>
    <w:p w14:paraId="01BE7232" w14:textId="77777777" w:rsidR="00F45AA9" w:rsidRPr="009B2103" w:rsidRDefault="00F45AA9" w:rsidP="0083709E">
      <w:pPr>
        <w:numPr>
          <w:ilvl w:val="0"/>
          <w:numId w:val="55"/>
        </w:numPr>
        <w:suppressAutoHyphens/>
        <w:jc w:val="both"/>
        <w:rPr>
          <w:color w:val="000000"/>
          <w:sz w:val="22"/>
          <w:szCs w:val="22"/>
        </w:rPr>
      </w:pPr>
      <w:r w:rsidRPr="009B2103">
        <w:rPr>
          <w:color w:val="000000"/>
          <w:sz w:val="22"/>
          <w:szCs w:val="22"/>
        </w:rPr>
        <w:lastRenderedPageBreak/>
        <w:t>Zhotoviteľ zodpovedá za to, že Dielo má v čase podpisu preberacieho protokolu vlastnosti dohodnuté v tejto zmluve, bolo zhotovené v súlade s príslušnými právnymi predpismi, technickými normami a nemá vady, ktoré by znižovali hodnotu Diela, či znemožňovali riadne užívanie Diela na predpokladaný účel.</w:t>
      </w:r>
    </w:p>
    <w:p w14:paraId="022FA157" w14:textId="77777777" w:rsidR="00F45AA9" w:rsidRPr="009B2103" w:rsidRDefault="00F45AA9" w:rsidP="0083709E">
      <w:pPr>
        <w:numPr>
          <w:ilvl w:val="0"/>
          <w:numId w:val="55"/>
        </w:numPr>
        <w:suppressAutoHyphens/>
        <w:jc w:val="both"/>
        <w:rPr>
          <w:color w:val="000000"/>
          <w:sz w:val="22"/>
          <w:szCs w:val="22"/>
        </w:rPr>
      </w:pPr>
      <w:r w:rsidRPr="009B2103">
        <w:rPr>
          <w:color w:val="000000"/>
          <w:sz w:val="22"/>
          <w:szCs w:val="22"/>
        </w:rPr>
        <w:t>Zhotoviteľ zodpovedá za vady, ktoré má dielo v čase jeho prevzatia objednávateľom, a to aj v prípade, ak sa taká vada stane zjavnou až po tomto čase, pokiaľ zhotoviteľ nepreukáže, že k vade došlo zavinením objednávateľa. Zhotoviteľ zodpovedá za vady diela vzniknuté po jeho prevzatí objednávateľom, ak sú spôsobené porušením povinností zhotoviteľa.</w:t>
      </w:r>
    </w:p>
    <w:p w14:paraId="784D2A6C" w14:textId="77777777" w:rsidR="00F45AA9" w:rsidRPr="009B2103" w:rsidRDefault="00F45AA9" w:rsidP="0083709E">
      <w:pPr>
        <w:numPr>
          <w:ilvl w:val="0"/>
          <w:numId w:val="55"/>
        </w:numPr>
        <w:suppressAutoHyphens/>
        <w:jc w:val="both"/>
        <w:rPr>
          <w:color w:val="000000"/>
          <w:sz w:val="22"/>
          <w:szCs w:val="22"/>
        </w:rPr>
      </w:pPr>
      <w:r w:rsidRPr="009B2103">
        <w:rPr>
          <w:color w:val="000000"/>
          <w:sz w:val="22"/>
          <w:szCs w:val="22"/>
        </w:rPr>
        <w:t>Zhotoviteľ nezodpovedá za vady Diela spôsobené použitím stavebných výrobkov dodaných objednávateľom alebo v dôsledku plnenia pokynov objednávateľa, pokiaľ zhotoviteľ na nevhodnosť stavebných výrobkov alebo pokynov objednávateľa upozornil, objednávateľ však napriek tomu trval na ich použití. Zhotoviteľ však zodpovedá za vady Diela, ktoré vznikli v dôsledku použitia nevhodných stavebných výrobkov alebo nevhodných pokynov objednávateľa, na ktorých nevhodnosť zhotoviteľ objednávateľa neupozornil, ibaže by túto nevhodnosť ani pri vynaložení odbornej starostlivosti nemohol zistiť.</w:t>
      </w:r>
    </w:p>
    <w:p w14:paraId="43615B54" w14:textId="77777777" w:rsidR="00F45AA9" w:rsidRPr="009B2103" w:rsidRDefault="00F45AA9" w:rsidP="0083709E">
      <w:pPr>
        <w:numPr>
          <w:ilvl w:val="0"/>
          <w:numId w:val="55"/>
        </w:numPr>
        <w:suppressAutoHyphens/>
        <w:jc w:val="both"/>
        <w:rPr>
          <w:color w:val="000000"/>
          <w:sz w:val="22"/>
          <w:szCs w:val="22"/>
        </w:rPr>
      </w:pPr>
      <w:r w:rsidRPr="009B2103">
        <w:rPr>
          <w:color w:val="000000"/>
          <w:sz w:val="22"/>
          <w:szCs w:val="22"/>
        </w:rPr>
        <w:t>Akékoľvek vady Diela je objednávateľ povinný reklamovať u zhotoviteľa písomnou formou bezodkladne po ich zistení. Ak  objednávateľ požaduje odstránenie vád Diela, je zároveň oprávnený určiť primeranú lehotu na ich odstránenie, s prihliadnutím na povahu vady a svoje oprávnené záujmy, ktorú je zhotoviteľ povinný dodržať; pri závažných vadách Diela je zhotoviteľ povinný začať s ich odstraňovaním okamžite po doručení žiadosti objednávateľa, a to aj v prípade, keď nepriznáva zodpovednosť za tieto vady. V sporných prípadoch nesie náklady s odstraňovaním týchto vád zhotoviteľ, a to až do rozhodnutia reklamácie, teda zodpovednosti za tieto vady. Pokiaľ zhotoviteľ neodstráni vady podľa pokynov objednávateľa v lehote ním určenej, má objednávateľ právo odstrániť vady sám alebo prostredníctvom tretej osoby, a to na náklady zhotoviteľa.</w:t>
      </w:r>
    </w:p>
    <w:p w14:paraId="08F97FA8" w14:textId="77777777" w:rsidR="00F45AA9" w:rsidRPr="009B2103" w:rsidRDefault="00F45AA9" w:rsidP="0083709E">
      <w:pPr>
        <w:numPr>
          <w:ilvl w:val="0"/>
          <w:numId w:val="55"/>
        </w:numPr>
        <w:suppressAutoHyphens/>
        <w:jc w:val="both"/>
        <w:rPr>
          <w:color w:val="000000"/>
          <w:sz w:val="22"/>
          <w:szCs w:val="22"/>
        </w:rPr>
      </w:pPr>
      <w:r w:rsidRPr="009B2103">
        <w:rPr>
          <w:color w:val="000000"/>
          <w:sz w:val="22"/>
          <w:szCs w:val="22"/>
        </w:rPr>
        <w:t xml:space="preserve">Zmluvné strany sa dohodli, že v prípade vád Diela počas záručnej doby, je zhotoviteľ povinný odstrániť vadu bezplatne a bez zbytočného odkladu po písomnom uplatnení reklamácie objednávateľom v súlade s článkom 16 bod 1. </w:t>
      </w:r>
    </w:p>
    <w:p w14:paraId="66A31736" w14:textId="43F8B595" w:rsidR="00F45AA9" w:rsidRPr="009B2103" w:rsidRDefault="00F45AA9" w:rsidP="0083709E">
      <w:pPr>
        <w:numPr>
          <w:ilvl w:val="0"/>
          <w:numId w:val="55"/>
        </w:numPr>
        <w:suppressAutoHyphens/>
        <w:jc w:val="both"/>
        <w:rPr>
          <w:color w:val="000000"/>
          <w:sz w:val="22"/>
          <w:szCs w:val="22"/>
        </w:rPr>
      </w:pPr>
      <w:r w:rsidRPr="009B2103">
        <w:rPr>
          <w:color w:val="000000"/>
          <w:sz w:val="22"/>
          <w:szCs w:val="22"/>
        </w:rPr>
        <w:t>Ak sa vyskytne vada zavinená zhotoviteľom, ktorá podstatne ovplyvňuje použiteľnosť alebo funkčnosť Diela/jeho časti, a objednávateľovi vznikne z dôvodu takej vady škoda, je zhotoviteľ povinný uhradiť objednávateľovi túto škodu v zmysle § 373 a nasl. Obchodného zákonníka, ak objednávateľ využije svoje právo a vyzve zhotoviteľa na úhradu škody.</w:t>
      </w:r>
    </w:p>
    <w:p w14:paraId="375AF51D" w14:textId="77777777" w:rsidR="00B54DE1" w:rsidRPr="009B2103" w:rsidRDefault="00B54DE1" w:rsidP="00B54DE1">
      <w:pPr>
        <w:suppressAutoHyphens/>
        <w:ind w:left="600"/>
        <w:jc w:val="both"/>
        <w:rPr>
          <w:color w:val="000000"/>
          <w:sz w:val="22"/>
          <w:szCs w:val="22"/>
        </w:rPr>
      </w:pPr>
    </w:p>
    <w:p w14:paraId="11A64278" w14:textId="77777777" w:rsidR="00F45AA9" w:rsidRPr="009B2103" w:rsidRDefault="00F45AA9" w:rsidP="00F45AA9">
      <w:pPr>
        <w:ind w:left="240"/>
        <w:jc w:val="center"/>
        <w:rPr>
          <w:b/>
          <w:color w:val="000000"/>
          <w:sz w:val="22"/>
          <w:szCs w:val="22"/>
        </w:rPr>
      </w:pPr>
      <w:r w:rsidRPr="009B2103">
        <w:rPr>
          <w:b/>
          <w:color w:val="000000"/>
          <w:sz w:val="22"/>
          <w:szCs w:val="22"/>
        </w:rPr>
        <w:t>Článok 16</w:t>
      </w:r>
    </w:p>
    <w:p w14:paraId="3250BBE1" w14:textId="77777777" w:rsidR="00F45AA9" w:rsidRPr="009B2103" w:rsidRDefault="00F45AA9" w:rsidP="00F45AA9">
      <w:pPr>
        <w:jc w:val="center"/>
        <w:rPr>
          <w:b/>
          <w:color w:val="000000"/>
          <w:sz w:val="22"/>
          <w:szCs w:val="22"/>
        </w:rPr>
      </w:pPr>
      <w:r w:rsidRPr="009B2103">
        <w:rPr>
          <w:b/>
          <w:color w:val="000000"/>
          <w:sz w:val="22"/>
          <w:szCs w:val="22"/>
        </w:rPr>
        <w:t>Odstraňovanie vád</w:t>
      </w:r>
    </w:p>
    <w:p w14:paraId="5E4468C0" w14:textId="77777777" w:rsidR="00F45AA9" w:rsidRPr="009B2103" w:rsidRDefault="00F45AA9" w:rsidP="00F45AA9">
      <w:pPr>
        <w:jc w:val="both"/>
        <w:rPr>
          <w:color w:val="000000"/>
          <w:sz w:val="22"/>
          <w:szCs w:val="22"/>
        </w:rPr>
      </w:pPr>
    </w:p>
    <w:p w14:paraId="01736891" w14:textId="77777777" w:rsidR="00F45AA9" w:rsidRPr="009B2103" w:rsidRDefault="00F45AA9" w:rsidP="0083709E">
      <w:pPr>
        <w:numPr>
          <w:ilvl w:val="0"/>
          <w:numId w:val="56"/>
        </w:numPr>
        <w:suppressAutoHyphens/>
        <w:jc w:val="both"/>
        <w:rPr>
          <w:color w:val="000000"/>
          <w:sz w:val="22"/>
          <w:szCs w:val="22"/>
        </w:rPr>
      </w:pPr>
      <w:r w:rsidRPr="009B2103">
        <w:rPr>
          <w:color w:val="000000"/>
          <w:sz w:val="22"/>
          <w:szCs w:val="22"/>
        </w:rPr>
        <w:t xml:space="preserve">V prípade oznámenia vád podľa článku 15 ods. 5 v záručnej lehote sa zhotoviteľ zaväzuje bezodplatne a bez zbytočného odkladu ich odstrániť, najneskôr však do 7 dní alebo v inej dohodnutej lehote, a to opravou alebo výmenou vadnej časti Diela za novú alebo dodaním chýbajúcej časti Diela v súlade s pokynmi objednávateľa. </w:t>
      </w:r>
    </w:p>
    <w:p w14:paraId="437F3BD9" w14:textId="77777777" w:rsidR="00F45AA9" w:rsidRPr="009B2103" w:rsidRDefault="00F45AA9" w:rsidP="0083709E">
      <w:pPr>
        <w:numPr>
          <w:ilvl w:val="0"/>
          <w:numId w:val="56"/>
        </w:numPr>
        <w:suppressAutoHyphens/>
        <w:jc w:val="both"/>
        <w:rPr>
          <w:color w:val="000000"/>
          <w:sz w:val="22"/>
          <w:szCs w:val="22"/>
        </w:rPr>
      </w:pPr>
      <w:bookmarkStart w:id="5" w:name="_Hlk481057489"/>
      <w:r w:rsidRPr="009B2103">
        <w:rPr>
          <w:color w:val="000000"/>
          <w:sz w:val="22"/>
          <w:szCs w:val="22"/>
        </w:rPr>
        <w:t>Zhotoviteľ sa zaväzuje najneskôr do 4 dní odo dňa doručenia reklamácie začať s odstraňovaním vád a v čo najkratšom, technicky možnom čase ich odstrániť. Lehota odstránenia vád sa dohodne písomnou formou.</w:t>
      </w:r>
    </w:p>
    <w:bookmarkEnd w:id="5"/>
    <w:p w14:paraId="0327BE04" w14:textId="77777777" w:rsidR="00F45AA9" w:rsidRPr="009B2103" w:rsidRDefault="00F45AA9" w:rsidP="0083709E">
      <w:pPr>
        <w:numPr>
          <w:ilvl w:val="0"/>
          <w:numId w:val="56"/>
        </w:numPr>
        <w:suppressAutoHyphens/>
        <w:jc w:val="both"/>
        <w:rPr>
          <w:color w:val="000000"/>
          <w:sz w:val="22"/>
          <w:szCs w:val="22"/>
        </w:rPr>
      </w:pPr>
      <w:r w:rsidRPr="009B2103">
        <w:rPr>
          <w:color w:val="000000"/>
          <w:sz w:val="22"/>
          <w:szCs w:val="22"/>
        </w:rPr>
        <w:t>V prípade nedodržania dohodnutej lehoty môže objednávateľ nechať vykonať opravu treťou osobou a náklady na opravu vyfakturovať zhotoviteľovi, ktorý ich uhradí. Záruku za opravy vykonané v zmysle toho ods. nesie tretia osoba. Zhotoviteľ je povinný fakturovanú čiastku v plnej výške uhradiť do 14 dní od doručenia faktúry.</w:t>
      </w:r>
    </w:p>
    <w:p w14:paraId="26B157A7" w14:textId="77777777" w:rsidR="00F45AA9" w:rsidRPr="009B2103" w:rsidRDefault="00F45AA9" w:rsidP="0083709E">
      <w:pPr>
        <w:numPr>
          <w:ilvl w:val="0"/>
          <w:numId w:val="56"/>
        </w:numPr>
        <w:suppressAutoHyphens/>
        <w:jc w:val="both"/>
        <w:rPr>
          <w:color w:val="000000"/>
          <w:sz w:val="22"/>
          <w:szCs w:val="22"/>
        </w:rPr>
      </w:pPr>
      <w:r w:rsidRPr="009B2103">
        <w:rPr>
          <w:color w:val="000000"/>
          <w:sz w:val="22"/>
          <w:szCs w:val="22"/>
        </w:rPr>
        <w:t>Na písomnú žiadosť objednávateľa je zhotoviteľ povinný bez zbytočného odkladu reklamované vady odstrániť, aj keď neuznáva, že za vady zodpovedá. V sporných prípadoch znáša náklady na odstránenie vád až do rozhodnutia súdu o reklamácii zhotoviteľ.</w:t>
      </w:r>
    </w:p>
    <w:p w14:paraId="7C7C5DFC" w14:textId="77777777" w:rsidR="00F45AA9" w:rsidRPr="009B2103" w:rsidRDefault="00F45AA9" w:rsidP="0083709E">
      <w:pPr>
        <w:numPr>
          <w:ilvl w:val="0"/>
          <w:numId w:val="56"/>
        </w:numPr>
        <w:suppressAutoHyphens/>
        <w:jc w:val="both"/>
        <w:rPr>
          <w:color w:val="000000"/>
          <w:sz w:val="22"/>
          <w:szCs w:val="22"/>
        </w:rPr>
      </w:pPr>
      <w:r w:rsidRPr="009B2103">
        <w:rPr>
          <w:color w:val="000000"/>
          <w:sz w:val="22"/>
          <w:szCs w:val="22"/>
        </w:rPr>
        <w:t>Ak počas kolaudačného konania budú zistené zainteresovanými osobami závady a nedorobky, ktoré bránia užívaniu, resp. bezpečnej prevádzke a neboli uvedené v preberacom protokole podľa čl. 12 ods. 1 písm. d),  zhotoviteľ ich okamžite bezplatne odstráni.</w:t>
      </w:r>
    </w:p>
    <w:p w14:paraId="4A2E85DB" w14:textId="53156D82" w:rsidR="00F45AA9" w:rsidRPr="009B2103" w:rsidRDefault="00F45AA9" w:rsidP="0083709E">
      <w:pPr>
        <w:numPr>
          <w:ilvl w:val="0"/>
          <w:numId w:val="56"/>
        </w:numPr>
        <w:suppressAutoHyphens/>
        <w:jc w:val="both"/>
        <w:rPr>
          <w:color w:val="000000"/>
          <w:sz w:val="22"/>
          <w:szCs w:val="22"/>
        </w:rPr>
      </w:pPr>
      <w:r w:rsidRPr="009B2103">
        <w:rPr>
          <w:color w:val="000000"/>
          <w:sz w:val="22"/>
          <w:szCs w:val="22"/>
        </w:rPr>
        <w:t>Záručná doba neplynie po dobu, po ktorú objednávateľ nemôže dielo užívať alebo ho môže užívať len v obmedzenom rozsahu pre vady, za ktoré zodpovedá zhotoviteľ.</w:t>
      </w:r>
    </w:p>
    <w:p w14:paraId="7816FB2D" w14:textId="77777777" w:rsidR="00D05A39" w:rsidRPr="009B2103" w:rsidRDefault="00D05A39" w:rsidP="00D05A39">
      <w:pPr>
        <w:suppressAutoHyphens/>
        <w:ind w:left="600"/>
        <w:jc w:val="both"/>
        <w:rPr>
          <w:color w:val="000000"/>
          <w:sz w:val="22"/>
          <w:szCs w:val="22"/>
        </w:rPr>
      </w:pPr>
    </w:p>
    <w:p w14:paraId="143FA18E" w14:textId="77777777" w:rsidR="00F45AA9" w:rsidRPr="009B2103" w:rsidRDefault="00F45AA9" w:rsidP="00F45AA9">
      <w:pPr>
        <w:ind w:left="240"/>
        <w:jc w:val="center"/>
        <w:rPr>
          <w:b/>
          <w:color w:val="000000"/>
          <w:sz w:val="22"/>
          <w:szCs w:val="22"/>
        </w:rPr>
      </w:pPr>
      <w:r w:rsidRPr="009B2103">
        <w:rPr>
          <w:b/>
          <w:color w:val="000000"/>
          <w:sz w:val="22"/>
          <w:szCs w:val="22"/>
        </w:rPr>
        <w:t>Článok 17</w:t>
      </w:r>
    </w:p>
    <w:p w14:paraId="682592BC" w14:textId="77777777" w:rsidR="00F45AA9" w:rsidRPr="009B2103" w:rsidRDefault="00F45AA9" w:rsidP="00F45AA9">
      <w:pPr>
        <w:jc w:val="center"/>
        <w:rPr>
          <w:b/>
          <w:color w:val="000000"/>
          <w:sz w:val="22"/>
          <w:szCs w:val="22"/>
        </w:rPr>
      </w:pPr>
      <w:r w:rsidRPr="009B2103">
        <w:rPr>
          <w:b/>
          <w:color w:val="000000"/>
          <w:sz w:val="22"/>
          <w:szCs w:val="22"/>
        </w:rPr>
        <w:t>Majetkové sankcie</w:t>
      </w:r>
    </w:p>
    <w:p w14:paraId="047B2173" w14:textId="77777777" w:rsidR="00F45AA9" w:rsidRPr="009B2103" w:rsidRDefault="00F45AA9" w:rsidP="00F45AA9">
      <w:pPr>
        <w:jc w:val="both"/>
        <w:rPr>
          <w:color w:val="000000"/>
          <w:sz w:val="22"/>
          <w:szCs w:val="22"/>
        </w:rPr>
      </w:pPr>
    </w:p>
    <w:p w14:paraId="02BEE284" w14:textId="77777777" w:rsidR="00F45AA9" w:rsidRPr="009B2103" w:rsidRDefault="00F45AA9" w:rsidP="0083709E">
      <w:pPr>
        <w:numPr>
          <w:ilvl w:val="0"/>
          <w:numId w:val="57"/>
        </w:numPr>
        <w:suppressAutoHyphens/>
        <w:jc w:val="both"/>
        <w:rPr>
          <w:sz w:val="22"/>
          <w:szCs w:val="22"/>
        </w:rPr>
      </w:pPr>
      <w:r w:rsidRPr="009B2103">
        <w:rPr>
          <w:color w:val="000000"/>
          <w:sz w:val="22"/>
          <w:szCs w:val="22"/>
        </w:rPr>
        <w:t xml:space="preserve">Zhotoviteľ je povinný uhradiť objednávateľovi zmluvnú pokutu vo výške </w:t>
      </w:r>
      <w:r w:rsidRPr="009B2103">
        <w:rPr>
          <w:sz w:val="22"/>
          <w:szCs w:val="22"/>
        </w:rPr>
        <w:t>0,05 % z ceny diela (bez DPH), za každý aj začatý deň omeškania</w:t>
      </w:r>
      <w:r w:rsidRPr="009B2103">
        <w:rPr>
          <w:color w:val="000000"/>
          <w:sz w:val="22"/>
          <w:szCs w:val="22"/>
        </w:rPr>
        <w:t xml:space="preserve"> </w:t>
      </w:r>
      <w:r w:rsidRPr="009B2103">
        <w:rPr>
          <w:sz w:val="22"/>
          <w:szCs w:val="22"/>
        </w:rPr>
        <w:t>so zhotovením diela oproti termínu realizácie diela uvedenému v tejto zmluve alebo harmonograme.</w:t>
      </w:r>
    </w:p>
    <w:p w14:paraId="70049C18" w14:textId="211F9FE7" w:rsidR="00F45AA9" w:rsidRPr="009B2103" w:rsidRDefault="00F45AA9" w:rsidP="0083709E">
      <w:pPr>
        <w:numPr>
          <w:ilvl w:val="0"/>
          <w:numId w:val="57"/>
        </w:numPr>
        <w:suppressAutoHyphens/>
        <w:jc w:val="both"/>
        <w:rPr>
          <w:color w:val="000000"/>
          <w:sz w:val="22"/>
          <w:szCs w:val="22"/>
        </w:rPr>
      </w:pPr>
      <w:r w:rsidRPr="009B2103">
        <w:rPr>
          <w:color w:val="000000"/>
          <w:sz w:val="22"/>
          <w:szCs w:val="22"/>
        </w:rPr>
        <w:lastRenderedPageBreak/>
        <w:t>Ak zhotoviteľ neodstráni prípadné vady predmetu zmluvy uvedené v preberacom protokole o odovzdaní a prevzatí prác</w:t>
      </w:r>
      <w:r w:rsidRPr="009B2103">
        <w:rPr>
          <w:sz w:val="22"/>
          <w:szCs w:val="22"/>
        </w:rPr>
        <w:t xml:space="preserve"> alebo od uplatnenia reklamácie</w:t>
      </w:r>
      <w:r w:rsidRPr="009B2103">
        <w:rPr>
          <w:color w:val="000000"/>
          <w:sz w:val="22"/>
          <w:szCs w:val="22"/>
        </w:rPr>
        <w:t xml:space="preserve"> v lehote určenej na ich odstránenie </w:t>
      </w:r>
      <w:r w:rsidRPr="009B2103">
        <w:rPr>
          <w:sz w:val="22"/>
          <w:szCs w:val="22"/>
        </w:rPr>
        <w:t>a ak lehota nebola dohodnutá, najneskôr do 7 dní po</w:t>
      </w:r>
      <w:r w:rsidRPr="009B2103">
        <w:rPr>
          <w:color w:val="000000"/>
          <w:sz w:val="22"/>
          <w:szCs w:val="22"/>
        </w:rPr>
        <w:t xml:space="preserve"> podpise preberacieho protokolu o odovzdaní a prevzatí prác</w:t>
      </w:r>
      <w:r w:rsidRPr="009B2103">
        <w:rPr>
          <w:sz w:val="22"/>
          <w:szCs w:val="22"/>
        </w:rPr>
        <w:t xml:space="preserve"> alebo uplatnení reklamácie, je povinný zaplatiť objednávateľovi zmluvnú pokutu za každú zistenú vadu alebo nedorobok vo výške </w:t>
      </w:r>
      <w:r w:rsidR="003C6251" w:rsidRPr="009B2103">
        <w:rPr>
          <w:sz w:val="22"/>
          <w:szCs w:val="22"/>
        </w:rPr>
        <w:t>5</w:t>
      </w:r>
      <w:r w:rsidRPr="009B2103">
        <w:rPr>
          <w:sz w:val="22"/>
          <w:szCs w:val="22"/>
        </w:rPr>
        <w:t>00,- eur, a to za každý aj začatý deň omeškania. Nesplnenie záväzku zhotoviteľa odstrániť vadu po dobu dlhšiu ako 20 dní po určenom termíne, je považované za podstatné porušenie tejto zmluvy zhotoviteľom</w:t>
      </w:r>
      <w:r w:rsidRPr="009B2103">
        <w:rPr>
          <w:color w:val="000000"/>
          <w:sz w:val="22"/>
          <w:szCs w:val="22"/>
        </w:rPr>
        <w:t xml:space="preserve">. </w:t>
      </w:r>
    </w:p>
    <w:p w14:paraId="7BE5431F" w14:textId="7D582F0C" w:rsidR="00F45AA9" w:rsidRPr="009B2103" w:rsidRDefault="00F45AA9" w:rsidP="0083709E">
      <w:pPr>
        <w:numPr>
          <w:ilvl w:val="0"/>
          <w:numId w:val="57"/>
        </w:numPr>
        <w:suppressAutoHyphens/>
        <w:jc w:val="both"/>
        <w:rPr>
          <w:color w:val="000000"/>
          <w:sz w:val="22"/>
          <w:szCs w:val="22"/>
        </w:rPr>
      </w:pPr>
      <w:r w:rsidRPr="009B2103">
        <w:rPr>
          <w:sz w:val="22"/>
          <w:szCs w:val="22"/>
        </w:rPr>
        <w:t xml:space="preserve">Zhotoviteľ zaplatí zmluvnú pokutu </w:t>
      </w:r>
      <w:r w:rsidR="003C6251" w:rsidRPr="009B2103">
        <w:rPr>
          <w:sz w:val="22"/>
          <w:szCs w:val="22"/>
        </w:rPr>
        <w:t>5</w:t>
      </w:r>
      <w:r w:rsidRPr="009B2103">
        <w:rPr>
          <w:sz w:val="22"/>
          <w:szCs w:val="22"/>
        </w:rPr>
        <w:t xml:space="preserve">00,- € za každé porušenie povinností definovaných v článku 8 tejto zmluvy, a to aj v prípade opakovaného porušenia. </w:t>
      </w:r>
    </w:p>
    <w:p w14:paraId="15A6712B" w14:textId="77777777" w:rsidR="00F45AA9" w:rsidRPr="009B2103" w:rsidRDefault="00F45AA9" w:rsidP="0083709E">
      <w:pPr>
        <w:numPr>
          <w:ilvl w:val="0"/>
          <w:numId w:val="57"/>
        </w:numPr>
        <w:suppressAutoHyphens/>
        <w:jc w:val="both"/>
        <w:rPr>
          <w:color w:val="000000"/>
          <w:sz w:val="22"/>
          <w:szCs w:val="22"/>
        </w:rPr>
      </w:pPr>
      <w:r w:rsidRPr="009B2103">
        <w:rPr>
          <w:sz w:val="22"/>
          <w:szCs w:val="22"/>
        </w:rPr>
        <w:t>V prípade omeškania objednávateľa s úhradou zmluvnej ceny na základe predloženej faktúry má zhotoviteľ právo na uplatnenie úroku z omeškania vo výške určenej podľa § 1 ods. 1 Nariadenia vlády SR č. 21/2013 Z. z., ktorým sa vykonávajú niektoré ustanovenia Obchodného zákonníka  z príslušnej časti diela alebo z dlžnej čiastky bez DPH, za každý aj začatý deň omeškania</w:t>
      </w:r>
      <w:r w:rsidRPr="009B2103">
        <w:rPr>
          <w:color w:val="000000"/>
          <w:sz w:val="22"/>
          <w:szCs w:val="22"/>
        </w:rPr>
        <w:t>.</w:t>
      </w:r>
    </w:p>
    <w:p w14:paraId="2D504BA6" w14:textId="1111B094" w:rsidR="00F45AA9" w:rsidRPr="009B2103" w:rsidRDefault="00F45AA9" w:rsidP="0083709E">
      <w:pPr>
        <w:numPr>
          <w:ilvl w:val="0"/>
          <w:numId w:val="57"/>
        </w:numPr>
        <w:suppressAutoHyphens/>
        <w:jc w:val="both"/>
        <w:rPr>
          <w:color w:val="000000"/>
          <w:sz w:val="22"/>
          <w:szCs w:val="22"/>
        </w:rPr>
      </w:pPr>
      <w:r w:rsidRPr="009B2103">
        <w:rPr>
          <w:color w:val="000000"/>
          <w:sz w:val="22"/>
          <w:szCs w:val="22"/>
        </w:rPr>
        <w:t xml:space="preserve">Zhotoviteľ sa zaväzuje, že uhradí objednávateľovi v plnej výške škodu, ktorá vznikne objednávateľovi v dôsledku nedodržania termínu ukončenia stavby z dôvodov na strane zhotoviteľa s výnimkou nedodržania termínu ukončenia stavby vplyvom živelnej udalosti. Za škodu spôsobenú objednávateľovi sa považuje akákoľvek sankcia alebo krátenie výšky </w:t>
      </w:r>
      <w:r w:rsidR="00D05A39" w:rsidRPr="009B2103">
        <w:rPr>
          <w:color w:val="000000"/>
          <w:sz w:val="22"/>
          <w:szCs w:val="22"/>
        </w:rPr>
        <w:t>dotácie</w:t>
      </w:r>
      <w:r w:rsidRPr="009B2103">
        <w:rPr>
          <w:color w:val="000000"/>
          <w:sz w:val="22"/>
          <w:szCs w:val="22"/>
        </w:rPr>
        <w:t xml:space="preserve"> zo strany poskytovateľa </w:t>
      </w:r>
      <w:r w:rsidR="00D05A39" w:rsidRPr="009B2103">
        <w:rPr>
          <w:color w:val="000000"/>
          <w:sz w:val="22"/>
          <w:szCs w:val="22"/>
        </w:rPr>
        <w:t>dotácie</w:t>
      </w:r>
      <w:r w:rsidRPr="009B2103">
        <w:rPr>
          <w:color w:val="000000"/>
          <w:sz w:val="22"/>
          <w:szCs w:val="22"/>
        </w:rPr>
        <w:t>, vzniknutá a uložená objednávateľovi v dôsledku nedodržania</w:t>
      </w:r>
      <w:r w:rsidRPr="009B2103">
        <w:rPr>
          <w:sz w:val="22"/>
          <w:szCs w:val="22"/>
        </w:rPr>
        <w:t xml:space="preserve"> termínu realizácie diela uvedeného v tejto zmluve alebo harmonograme</w:t>
      </w:r>
      <w:r w:rsidRPr="009B2103">
        <w:rPr>
          <w:color w:val="000000"/>
          <w:sz w:val="22"/>
          <w:szCs w:val="22"/>
        </w:rPr>
        <w:t xml:space="preserve"> ukončenia stavebných prác v rámci projektu. Úhrada alebo zápočet zmluvnej pokuty nezbavuje zhotoviteľa povinnosti dielo riadne dokončiť ani jeho ďalších povinnosti podľa zmluvy.</w:t>
      </w:r>
    </w:p>
    <w:p w14:paraId="7C72EEA6" w14:textId="77777777" w:rsidR="00F45AA9" w:rsidRPr="009B2103" w:rsidRDefault="00F45AA9" w:rsidP="0083709E">
      <w:pPr>
        <w:numPr>
          <w:ilvl w:val="0"/>
          <w:numId w:val="57"/>
        </w:numPr>
        <w:suppressAutoHyphens/>
        <w:jc w:val="both"/>
        <w:rPr>
          <w:color w:val="000000"/>
          <w:sz w:val="22"/>
          <w:szCs w:val="22"/>
        </w:rPr>
      </w:pPr>
      <w:r w:rsidRPr="009B2103">
        <w:rPr>
          <w:color w:val="000000"/>
          <w:sz w:val="22"/>
          <w:szCs w:val="22"/>
        </w:rPr>
        <w:t>Uplatnené zmluvné pokuty sa nezapočítavajú na náhradu škody.</w:t>
      </w:r>
    </w:p>
    <w:p w14:paraId="603A6438" w14:textId="6819D056" w:rsidR="00F45AA9" w:rsidRPr="009B2103" w:rsidRDefault="00F45AA9" w:rsidP="0083709E">
      <w:pPr>
        <w:numPr>
          <w:ilvl w:val="0"/>
          <w:numId w:val="57"/>
        </w:numPr>
        <w:suppressAutoHyphens/>
        <w:jc w:val="both"/>
        <w:rPr>
          <w:color w:val="000000"/>
          <w:sz w:val="22"/>
          <w:szCs w:val="22"/>
        </w:rPr>
      </w:pPr>
      <w:r w:rsidRPr="009B2103">
        <w:rPr>
          <w:color w:val="000000"/>
          <w:sz w:val="22"/>
          <w:szCs w:val="22"/>
        </w:rPr>
        <w:t>Lehota splatnosti majetkových sankcií je do 30 dní odo dňa doručenia dokladu, ktorým bude stanovená majetková sankcia.</w:t>
      </w:r>
    </w:p>
    <w:p w14:paraId="415A5CD6" w14:textId="77777777" w:rsidR="00D05A39" w:rsidRPr="009B2103" w:rsidRDefault="00D05A39" w:rsidP="00D05A39">
      <w:pPr>
        <w:suppressAutoHyphens/>
        <w:ind w:left="600"/>
        <w:jc w:val="both"/>
        <w:rPr>
          <w:color w:val="000000"/>
          <w:sz w:val="22"/>
          <w:szCs w:val="22"/>
        </w:rPr>
      </w:pPr>
    </w:p>
    <w:p w14:paraId="6826A506" w14:textId="77777777" w:rsidR="00F45AA9" w:rsidRPr="009B2103" w:rsidRDefault="00F45AA9" w:rsidP="00F45AA9">
      <w:pPr>
        <w:suppressAutoHyphens/>
        <w:ind w:left="240"/>
        <w:jc w:val="center"/>
        <w:rPr>
          <w:b/>
          <w:color w:val="000000"/>
          <w:sz w:val="22"/>
          <w:szCs w:val="22"/>
        </w:rPr>
      </w:pPr>
      <w:r w:rsidRPr="009B2103">
        <w:rPr>
          <w:b/>
          <w:color w:val="000000"/>
          <w:sz w:val="22"/>
          <w:szCs w:val="22"/>
        </w:rPr>
        <w:t>Článok 18</w:t>
      </w:r>
    </w:p>
    <w:p w14:paraId="2D95D1C4" w14:textId="77777777" w:rsidR="00F45AA9" w:rsidRPr="009B2103" w:rsidRDefault="00F45AA9" w:rsidP="00F45AA9">
      <w:pPr>
        <w:jc w:val="center"/>
        <w:rPr>
          <w:b/>
          <w:color w:val="000000"/>
          <w:sz w:val="22"/>
          <w:szCs w:val="22"/>
        </w:rPr>
      </w:pPr>
      <w:r w:rsidRPr="009B2103">
        <w:rPr>
          <w:b/>
          <w:color w:val="000000"/>
          <w:sz w:val="22"/>
          <w:szCs w:val="22"/>
        </w:rPr>
        <w:t>Ostatné dojednania</w:t>
      </w:r>
    </w:p>
    <w:p w14:paraId="679D05F9" w14:textId="77777777" w:rsidR="00F45AA9" w:rsidRPr="009B2103" w:rsidRDefault="00F45AA9" w:rsidP="00F45AA9">
      <w:pPr>
        <w:jc w:val="both"/>
        <w:rPr>
          <w:color w:val="000000"/>
          <w:sz w:val="22"/>
          <w:szCs w:val="22"/>
        </w:rPr>
      </w:pPr>
    </w:p>
    <w:p w14:paraId="0DFAFD06"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Zmluvné strany sa zaväzujú, že obchodné a technické informácie, ktoré im boli zverené zmluvným partnerom, nepoužijú na iné účely ako pre plnenie podmienok tejto zmluvy.</w:t>
      </w:r>
    </w:p>
    <w:p w14:paraId="70C9814E"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Zhotoviteľ prehlasuje, že zabezpečí pokrytie všetkých činností vyplývajúcich z plnenia tejto zmluvy zamestnancami a pracovníkmi s potrebnými osvedčeniami a oprávneniami v zmysle platnej legislatívy.</w:t>
      </w:r>
    </w:p>
    <w:p w14:paraId="7D727B07" w14:textId="77777777" w:rsidR="00F45AA9" w:rsidRPr="009B2103" w:rsidRDefault="00F45AA9" w:rsidP="0083709E">
      <w:pPr>
        <w:numPr>
          <w:ilvl w:val="0"/>
          <w:numId w:val="58"/>
        </w:numPr>
        <w:suppressAutoHyphens/>
        <w:ind w:left="502"/>
        <w:jc w:val="both"/>
        <w:rPr>
          <w:sz w:val="22"/>
          <w:szCs w:val="22"/>
        </w:rPr>
      </w:pPr>
      <w:r w:rsidRPr="009B2103">
        <w:rPr>
          <w:sz w:val="22"/>
          <w:szCs w:val="22"/>
        </w:rPr>
        <w:t>Zhotoviteľ bude informovať objednávateľa o stave rozpracovaného predmetu plnenia na  poradách (kontrolných dňoch), ktoré bude zhotoviteľ organizovať podľa potreby. Ich stálymi účastníkmi budú poverený zástupcovia objednávateľa a  poverený zástupcovia zhotoviteľa.</w:t>
      </w:r>
    </w:p>
    <w:p w14:paraId="2BE6B8C0"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Zhotoviteľ bude pri plnení predmetu tejto zmluvy postupovať s odbornou starostlivosťou. Zaväzuje sa dodržiavať všeobecne platné predpisy, technické normy a predmety tejto zmluvy. Zhotoviteľ sa bude riadiť východiskovými podkladmi objednávateľa, pokynmi objednávateľa, zápismi a dohodami oprávnených pracovníkov zmluvných strán a rozhodnutiami a vyjadreniami dotknutých orgánov štátnej správy.</w:t>
      </w:r>
    </w:p>
    <w:p w14:paraId="4D4A654E"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Zmluvné strany sa dohodli, že všetky spory vyplývajúce z tejto zmluvy budú riešené dohodou zmluvných strán; v prípade pretrvávajúcich nezhôd cestou príslušného súdu.</w:t>
      </w:r>
    </w:p>
    <w:p w14:paraId="3A1D4D15"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Pri rôznosti názorov na vlastnosti hmôt a stavebných výrobkov, pre ktoré platia obecné záväzné skúšobné postupy, môže každá strana po predchádzajúcom upozornení druhej strany dať vykonať materiálovo-technické preskúmanie štátnym, alebo štátom uznaným miestom pre skúšky materiálu. Výsledky týchto skúšok sú záväzné. Náklady na skúšky znáša strana, ktorá nebude v tomto úspešná.</w:t>
      </w:r>
    </w:p>
    <w:p w14:paraId="1123001D"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Rozpory zmluvných strán neoprávňujú zhotoviteľa zastaviť práce.</w:t>
      </w:r>
    </w:p>
    <w:p w14:paraId="06C81814"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Zhotoviteľ môže na stavbe nasadiť, resp. poveriť vykonávaním diela podľa tejto zmluvy len personál, ktorý má požadovanú kvalifikáciu a schopnosti, ktorý vykonáva potrebné práce podľa zmluvne dohodnutých podmienok a v primeranom čase a je dostatočne vybavený vhodnými pracovnými pomôckami bezporuchovými prístrojmi.</w:t>
      </w:r>
    </w:p>
    <w:p w14:paraId="45506BF1"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Objednávateľ je oprávnený podať námietky proti nasadeniu personálu, ktorý podľa jeho názoru nie je dostatočne kvalifikovaný, zanedbáva riadne vykonávanie svojich povinností, alebo nedodržiava platné právne predpisy alebo predpisy BOZP, ochrany pred požiarmi a ochrany životného prostredia, a prikázať zhotoviteľovi, aby tento personál stiahol a nahradil ho novým. Zhotoviteľ je povinný tento pokyn zrealizovať, v opačnom prípade má objednávateľ právo postupovať podľa čl. 13 tejto zmluvy.</w:t>
      </w:r>
    </w:p>
    <w:p w14:paraId="3949CAA0"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Výkresy, výpočty, výsledky overenia výpočtov alebo iné podklady ktoré zhotoviteľovi poskytol objednávateľ pre daný predmet plnenia, nesmú byť  bez súhlasu objednávateľa zverejnené a použité na iné ako dohodnuté účely t.j. na vykonanie prác.</w:t>
      </w:r>
    </w:p>
    <w:p w14:paraId="5EEF404D"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lastRenderedPageBreak/>
        <w:t>Písomnosti zasielané podľa tejto zmluvy sa považujú za doručené druhej zmluvnej strane   (adresátovi) ak z iných ustanovení tejto zmluvy nevyplýva vyslovene iné:</w:t>
      </w:r>
    </w:p>
    <w:p w14:paraId="1B82C48F" w14:textId="77777777" w:rsidR="00F45AA9" w:rsidRPr="009B2103" w:rsidRDefault="00F45AA9" w:rsidP="0083709E">
      <w:pPr>
        <w:numPr>
          <w:ilvl w:val="0"/>
          <w:numId w:val="67"/>
        </w:numPr>
        <w:tabs>
          <w:tab w:val="clear" w:pos="1065"/>
        </w:tabs>
        <w:ind w:left="1134"/>
        <w:jc w:val="both"/>
        <w:rPr>
          <w:sz w:val="22"/>
          <w:szCs w:val="22"/>
        </w:rPr>
      </w:pPr>
      <w:r w:rsidRPr="009B2103">
        <w:rPr>
          <w:sz w:val="22"/>
          <w:szCs w:val="22"/>
        </w:rPr>
        <w:t>dňom prevzatia písomnosti adresátom,</w:t>
      </w:r>
    </w:p>
    <w:p w14:paraId="02BB5BB9" w14:textId="77777777" w:rsidR="00F45AA9" w:rsidRPr="009B2103" w:rsidRDefault="00F45AA9" w:rsidP="0083709E">
      <w:pPr>
        <w:numPr>
          <w:ilvl w:val="0"/>
          <w:numId w:val="67"/>
        </w:numPr>
        <w:tabs>
          <w:tab w:val="clear" w:pos="1065"/>
        </w:tabs>
        <w:ind w:left="1134"/>
        <w:jc w:val="both"/>
        <w:rPr>
          <w:sz w:val="22"/>
          <w:szCs w:val="22"/>
        </w:rPr>
      </w:pPr>
      <w:r w:rsidRPr="009B2103">
        <w:rPr>
          <w:sz w:val="22"/>
          <w:szCs w:val="22"/>
        </w:rPr>
        <w:t>dňom kedy adresát odmietol prevzatie písomnosti,</w:t>
      </w:r>
    </w:p>
    <w:p w14:paraId="68BA7D67" w14:textId="77777777" w:rsidR="00F45AA9" w:rsidRPr="009B2103" w:rsidRDefault="00F45AA9" w:rsidP="0083709E">
      <w:pPr>
        <w:numPr>
          <w:ilvl w:val="0"/>
          <w:numId w:val="67"/>
        </w:numPr>
        <w:tabs>
          <w:tab w:val="clear" w:pos="1065"/>
        </w:tabs>
        <w:ind w:left="1134"/>
        <w:jc w:val="both"/>
        <w:rPr>
          <w:sz w:val="22"/>
          <w:szCs w:val="22"/>
        </w:rPr>
      </w:pPr>
      <w:r w:rsidRPr="009B2103">
        <w:rPr>
          <w:sz w:val="22"/>
          <w:szCs w:val="22"/>
        </w:rPr>
        <w:t xml:space="preserve">dňom kedy sa písomnosť vráti odosielateľovi ako nedoručená alebo ako nevyzdvihnutá v úložnej lehote, a  to aj keď sa adresát o obsahu písomnosti nedozvedel,  </w:t>
      </w:r>
    </w:p>
    <w:p w14:paraId="5569D746" w14:textId="77777777" w:rsidR="00F45AA9" w:rsidRPr="009B2103" w:rsidRDefault="00F45AA9" w:rsidP="0083709E">
      <w:pPr>
        <w:numPr>
          <w:ilvl w:val="0"/>
          <w:numId w:val="67"/>
        </w:numPr>
        <w:tabs>
          <w:tab w:val="clear" w:pos="1065"/>
        </w:tabs>
        <w:ind w:left="1134"/>
        <w:jc w:val="both"/>
        <w:rPr>
          <w:sz w:val="22"/>
          <w:szCs w:val="22"/>
        </w:rPr>
      </w:pPr>
      <w:r w:rsidRPr="009B2103">
        <w:rPr>
          <w:sz w:val="22"/>
          <w:szCs w:val="22"/>
        </w:rPr>
        <w:t>najneskôr 20 kalendárnych dní po tom, čo bola písomnosť preukázateľne odoslaná adresátovi na adresu uvedenú v článku 1.</w:t>
      </w:r>
    </w:p>
    <w:p w14:paraId="587476C3" w14:textId="77777777" w:rsidR="00F45AA9" w:rsidRPr="009B2103" w:rsidRDefault="00F45AA9" w:rsidP="0083709E">
      <w:pPr>
        <w:numPr>
          <w:ilvl w:val="0"/>
          <w:numId w:val="58"/>
        </w:numPr>
        <w:suppressAutoHyphens/>
        <w:ind w:left="502"/>
        <w:jc w:val="both"/>
        <w:rPr>
          <w:color w:val="000000"/>
          <w:sz w:val="22"/>
          <w:szCs w:val="22"/>
        </w:rPr>
      </w:pPr>
      <w:r w:rsidRPr="009B2103">
        <w:rPr>
          <w:sz w:val="22"/>
          <w:szCs w:val="22"/>
        </w:rPr>
        <w:t>Zmluvné strany sa dohodli, že všetky písomnosti sa budú zasielať na adresu sídla uvedenú v článku 1. tejto zmluvy, iná adresa na doručovanie sa nepovažuje za relevantnú, ak sa zmluvné strany  písomne nedohodnú inak.</w:t>
      </w:r>
    </w:p>
    <w:p w14:paraId="06FD0AFC"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V prípade ak sa akékoľvek ustanovenia tejto zmluvy stane neplatným v dôsledku jeho rozporu s platným právnym poriadkom, nespôsobí to neplatnosť celej tejto zmluvy. Zmluvné strany sa v takomto prípade zaväzujú vzájomný rokovaním nahradiť neplatné, alebo neúčinné zmluvné ustanovenie novým platným zmluvným ustanovením tak, aby ostal zachovaný obsah, zámer a účel sledovaný touto zmluvou.</w:t>
      </w:r>
    </w:p>
    <w:p w14:paraId="349B077E" w14:textId="77777777" w:rsidR="00F45AA9" w:rsidRPr="009B2103" w:rsidRDefault="00F45AA9" w:rsidP="00F45AA9">
      <w:pPr>
        <w:suppressAutoHyphens/>
        <w:ind w:left="502"/>
        <w:jc w:val="both"/>
        <w:rPr>
          <w:color w:val="000000"/>
          <w:sz w:val="22"/>
          <w:szCs w:val="22"/>
        </w:rPr>
      </w:pPr>
    </w:p>
    <w:p w14:paraId="622F0CBA" w14:textId="77777777" w:rsidR="00F45AA9" w:rsidRPr="009B2103" w:rsidRDefault="00F45AA9" w:rsidP="00F45AA9">
      <w:pPr>
        <w:suppressAutoHyphens/>
        <w:ind w:left="567"/>
        <w:jc w:val="both"/>
        <w:rPr>
          <w:color w:val="000000"/>
          <w:sz w:val="22"/>
          <w:szCs w:val="22"/>
        </w:rPr>
      </w:pPr>
    </w:p>
    <w:p w14:paraId="420827C4" w14:textId="675432E4" w:rsidR="00F45AA9" w:rsidRPr="009B2103" w:rsidRDefault="00F45AA9" w:rsidP="00F45AA9">
      <w:pPr>
        <w:ind w:left="240"/>
        <w:jc w:val="center"/>
        <w:rPr>
          <w:b/>
          <w:color w:val="000000"/>
          <w:sz w:val="22"/>
          <w:szCs w:val="22"/>
        </w:rPr>
      </w:pPr>
      <w:r w:rsidRPr="009B2103">
        <w:rPr>
          <w:b/>
          <w:color w:val="000000"/>
          <w:sz w:val="22"/>
          <w:szCs w:val="22"/>
        </w:rPr>
        <w:t xml:space="preserve">Článok </w:t>
      </w:r>
      <w:r w:rsidR="003C6251" w:rsidRPr="009B2103">
        <w:rPr>
          <w:b/>
          <w:color w:val="000000"/>
          <w:sz w:val="22"/>
          <w:szCs w:val="22"/>
        </w:rPr>
        <w:t>19</w:t>
      </w:r>
    </w:p>
    <w:p w14:paraId="4DEA6F22" w14:textId="77777777" w:rsidR="00F45AA9" w:rsidRPr="009B2103" w:rsidRDefault="00F45AA9" w:rsidP="00F45AA9">
      <w:pPr>
        <w:jc w:val="center"/>
        <w:rPr>
          <w:b/>
          <w:color w:val="000000"/>
          <w:sz w:val="22"/>
          <w:szCs w:val="22"/>
        </w:rPr>
      </w:pPr>
      <w:r w:rsidRPr="009B2103">
        <w:rPr>
          <w:b/>
          <w:color w:val="000000"/>
          <w:sz w:val="22"/>
          <w:szCs w:val="22"/>
        </w:rPr>
        <w:t>Záverečné ustanovenia</w:t>
      </w:r>
    </w:p>
    <w:p w14:paraId="35B63887" w14:textId="77777777" w:rsidR="00F45AA9" w:rsidRPr="009B2103" w:rsidRDefault="00F45AA9" w:rsidP="00F45AA9">
      <w:pPr>
        <w:jc w:val="both"/>
        <w:rPr>
          <w:color w:val="000000"/>
          <w:sz w:val="22"/>
          <w:szCs w:val="22"/>
        </w:rPr>
      </w:pPr>
    </w:p>
    <w:p w14:paraId="79001975" w14:textId="77777777" w:rsidR="00D65CF4" w:rsidRPr="009B2103" w:rsidRDefault="00F45AA9" w:rsidP="00C47E57">
      <w:pPr>
        <w:numPr>
          <w:ilvl w:val="0"/>
          <w:numId w:val="59"/>
        </w:numPr>
        <w:suppressAutoHyphens/>
        <w:jc w:val="both"/>
        <w:rPr>
          <w:color w:val="000000"/>
          <w:sz w:val="22"/>
          <w:szCs w:val="22"/>
        </w:rPr>
      </w:pPr>
      <w:r w:rsidRPr="009B2103">
        <w:rPr>
          <w:color w:val="000000"/>
          <w:sz w:val="22"/>
          <w:szCs w:val="22"/>
        </w:rPr>
        <w:t>Zhotoviteľ je viazaný týmto návrhom zmluvy odo dňa doručenia podpísaného textu objednávateľovi.</w:t>
      </w:r>
    </w:p>
    <w:p w14:paraId="29056B87" w14:textId="793A97B3" w:rsidR="00745E26" w:rsidRPr="009B2103" w:rsidRDefault="00F45AA9" w:rsidP="00745E26">
      <w:pPr>
        <w:pStyle w:val="Odsekzoznamu"/>
        <w:numPr>
          <w:ilvl w:val="0"/>
          <w:numId w:val="59"/>
        </w:numPr>
        <w:jc w:val="both"/>
        <w:rPr>
          <w:rFonts w:eastAsia="Arial Narrow"/>
          <w:sz w:val="22"/>
          <w:szCs w:val="22"/>
        </w:rPr>
      </w:pPr>
      <w:r w:rsidRPr="009B2103">
        <w:rPr>
          <w:sz w:val="22"/>
          <w:szCs w:val="22"/>
        </w:rPr>
        <w:t>Zmluva nadobúda platnosť dňom podpisu štatutárnymi zástupcami obidvoch zmluvných strán</w:t>
      </w:r>
      <w:r w:rsidRPr="009B2103">
        <w:rPr>
          <w:rFonts w:eastAsia="Arial Narrow"/>
          <w:sz w:val="22"/>
          <w:szCs w:val="22"/>
        </w:rPr>
        <w:t xml:space="preserve"> a účinnosť až po splnení nasledovných odkladacích podmienok: </w:t>
      </w:r>
      <w:r w:rsidR="00C47E57" w:rsidRPr="009B2103">
        <w:rPr>
          <w:rFonts w:eastAsia="Arial Narrow"/>
          <w:sz w:val="22"/>
          <w:szCs w:val="22"/>
        </w:rPr>
        <w:t>a) nadobudnutím účinnosti Zmluvy o poskytnutí prostriedkov z Environmentálneho fondu (ďalej len „Envirofond“)</w:t>
      </w:r>
      <w:r w:rsidR="00745E26" w:rsidRPr="009B2103">
        <w:rPr>
          <w:rFonts w:eastAsia="Arial Narrow"/>
          <w:sz w:val="22"/>
          <w:szCs w:val="22"/>
        </w:rPr>
        <w:t xml:space="preserve"> alebo Zmluvy o poskytnutí NFP/ dotácie medzi objednávateľom a príslušným poskytovateľom NFP/ dotácie na realizáciu projektu</w:t>
      </w:r>
      <w:r w:rsidR="00C47E57" w:rsidRPr="009B2103">
        <w:rPr>
          <w:rFonts w:eastAsia="Arial Narrow"/>
          <w:sz w:val="22"/>
          <w:szCs w:val="22"/>
        </w:rPr>
        <w:t>; b) po schválení procesu verejného obstarávania poskytovateľom prostriedkov</w:t>
      </w:r>
      <w:r w:rsidR="00745E26" w:rsidRPr="009B2103">
        <w:rPr>
          <w:rFonts w:eastAsia="Arial Narrow"/>
          <w:sz w:val="22"/>
          <w:szCs w:val="22"/>
        </w:rPr>
        <w:t>/ NFP/ dotácie</w:t>
      </w:r>
      <w:r w:rsidR="00C47E57" w:rsidRPr="009B2103">
        <w:rPr>
          <w:rFonts w:eastAsia="Arial Narrow"/>
          <w:sz w:val="22"/>
          <w:szCs w:val="22"/>
        </w:rPr>
        <w:t>; c) zverejnením zmluvy, a teda dňom nasledujúcim po dni jej zverejnenia v súlade s ustanovením § 47a ods. 1 zákona č. 40/1964 Z.z. Občianskeho zákonníka, príp. na webovej stránke verejného obstarávateľa.</w:t>
      </w:r>
      <w:r w:rsidR="00745E26" w:rsidRPr="009B2103">
        <w:rPr>
          <w:rFonts w:eastAsia="Arial Narrow"/>
          <w:sz w:val="22"/>
          <w:szCs w:val="22"/>
        </w:rPr>
        <w:t xml:space="preserve"> </w:t>
      </w:r>
    </w:p>
    <w:p w14:paraId="44EAE2D5" w14:textId="5216A8F3" w:rsidR="00745E26" w:rsidRPr="009B2103" w:rsidRDefault="00745E26" w:rsidP="00745E26">
      <w:pPr>
        <w:pStyle w:val="Odsekzoznamu"/>
        <w:numPr>
          <w:ilvl w:val="0"/>
          <w:numId w:val="59"/>
        </w:numPr>
        <w:jc w:val="both"/>
        <w:rPr>
          <w:rFonts w:eastAsia="Arial Narrow"/>
          <w:sz w:val="22"/>
          <w:szCs w:val="22"/>
        </w:rPr>
      </w:pPr>
      <w:r w:rsidRPr="009B2103">
        <w:rPr>
          <w:rFonts w:eastAsia="Arial Narrow"/>
          <w:sz w:val="22"/>
          <w:szCs w:val="22"/>
        </w:rPr>
        <w:t xml:space="preserve">Zmluvné strany sa dohodli, že táto zmluva môže nadobudnúť účinnosť aj v časti. Zmluva nadobúda účinnosť vo vzťahu k časti predmetu plnenia podľa odkladacích podmienok uvedených v bode 2 tohto článku. Súčasne zmluvné strany platným a účinným dodatkom k tejto zmluve vecne </w:t>
      </w:r>
      <w:r w:rsidR="009B2103" w:rsidRPr="009B2103">
        <w:rPr>
          <w:rFonts w:eastAsia="Arial Narrow"/>
          <w:sz w:val="22"/>
          <w:szCs w:val="22"/>
        </w:rPr>
        <w:t>špecifikujú</w:t>
      </w:r>
      <w:r w:rsidRPr="009B2103">
        <w:rPr>
          <w:rFonts w:eastAsia="Arial Narrow"/>
          <w:sz w:val="22"/>
          <w:szCs w:val="22"/>
        </w:rPr>
        <w:t xml:space="preserve"> časť diela, vo vzťahu ku ktorej táto zmluva nadobudne účinnosť, vrátane ceny diela a lehoty dodania.</w:t>
      </w:r>
    </w:p>
    <w:p w14:paraId="6F1CA21F" w14:textId="5DABA281" w:rsidR="00DA670F" w:rsidRPr="009B2103" w:rsidRDefault="00745E26" w:rsidP="00710052">
      <w:pPr>
        <w:pStyle w:val="Odsekzoznamu"/>
        <w:numPr>
          <w:ilvl w:val="0"/>
          <w:numId w:val="59"/>
        </w:numPr>
        <w:jc w:val="both"/>
        <w:rPr>
          <w:rFonts w:eastAsia="Arial Narrow"/>
          <w:sz w:val="22"/>
          <w:szCs w:val="22"/>
        </w:rPr>
      </w:pPr>
      <w:r w:rsidRPr="009B2103">
        <w:rPr>
          <w:rFonts w:eastAsia="Arial Narrow"/>
          <w:sz w:val="22"/>
          <w:szCs w:val="22"/>
        </w:rPr>
        <w:t>Objednávateľ sa zaväzuje, že využije všetky existujúce (vhodné) možnosti požiadať príslušného poskytovateľa o poskytnutie prostriedkov/ NFP/ dotácie na realizáciu predmetu plnenia.</w:t>
      </w:r>
    </w:p>
    <w:p w14:paraId="6ECCEB4A" w14:textId="19AF957B" w:rsidR="00F45AA9" w:rsidRPr="009B2103" w:rsidRDefault="00F45AA9" w:rsidP="00C47E57">
      <w:pPr>
        <w:numPr>
          <w:ilvl w:val="0"/>
          <w:numId w:val="59"/>
        </w:numPr>
        <w:suppressAutoHyphens/>
        <w:jc w:val="both"/>
        <w:rPr>
          <w:sz w:val="22"/>
          <w:szCs w:val="22"/>
        </w:rPr>
      </w:pPr>
      <w:r w:rsidRPr="009B2103">
        <w:rPr>
          <w:rFonts w:eastAsia="Arial Narrow"/>
          <w:sz w:val="22"/>
          <w:szCs w:val="22"/>
        </w:rPr>
        <w:t>Zmluvu je možné meniť a dopĺňať v súlade s ustanovením § 18 zákona o verejnom obstarávaní iba písomnými očíslovanými dodatkami, podpísanými oprávnenými zástupcami oboch zmluvných strán</w:t>
      </w:r>
      <w:r w:rsidRPr="009B2103">
        <w:rPr>
          <w:sz w:val="22"/>
          <w:szCs w:val="22"/>
        </w:rPr>
        <w:t xml:space="preserve"> a po schválení poskytovateľom </w:t>
      </w:r>
      <w:r w:rsidR="00D05A39" w:rsidRPr="009B2103">
        <w:rPr>
          <w:sz w:val="22"/>
          <w:szCs w:val="22"/>
        </w:rPr>
        <w:t>dotácie</w:t>
      </w:r>
      <w:r w:rsidRPr="009B2103">
        <w:rPr>
          <w:rFonts w:eastAsia="Arial Narrow"/>
          <w:sz w:val="22"/>
          <w:szCs w:val="22"/>
        </w:rPr>
        <w:t xml:space="preserve">. Dodatky budú tvoriť neoddeliteľnú súčasť Zmluvy. </w:t>
      </w:r>
    </w:p>
    <w:p w14:paraId="466B5557" w14:textId="77777777" w:rsidR="00F45AA9" w:rsidRPr="009B2103" w:rsidRDefault="00F45AA9" w:rsidP="0083709E">
      <w:pPr>
        <w:numPr>
          <w:ilvl w:val="0"/>
          <w:numId w:val="59"/>
        </w:numPr>
        <w:suppressAutoHyphens/>
        <w:jc w:val="both"/>
        <w:rPr>
          <w:sz w:val="22"/>
          <w:szCs w:val="22"/>
        </w:rPr>
      </w:pPr>
      <w:r w:rsidRPr="009B2103">
        <w:rPr>
          <w:sz w:val="22"/>
          <w:szCs w:val="22"/>
        </w:rPr>
        <w:t>Práva a povinnosti vyplývajúce z tejto zmluvy prechádzajú na právnych nástupcov zmluvných strán.</w:t>
      </w:r>
    </w:p>
    <w:p w14:paraId="1EB5D455" w14:textId="77777777" w:rsidR="00F45AA9" w:rsidRPr="009B2103" w:rsidRDefault="00F45AA9" w:rsidP="0083709E">
      <w:pPr>
        <w:numPr>
          <w:ilvl w:val="0"/>
          <w:numId w:val="59"/>
        </w:numPr>
        <w:suppressAutoHyphens/>
        <w:jc w:val="both"/>
        <w:rPr>
          <w:color w:val="000000"/>
          <w:sz w:val="22"/>
          <w:szCs w:val="22"/>
        </w:rPr>
      </w:pPr>
      <w:r w:rsidRPr="009B2103">
        <w:rPr>
          <w:color w:val="000000"/>
          <w:sz w:val="22"/>
          <w:szCs w:val="22"/>
        </w:rPr>
        <w:t>Vzťahy zmluvných strán, ktoré nie sú výslovne riešené touto zmluvou sa riadia príslušnými ustanoveniami Obchodného zákonníka Slovenskej republiky v platnom znení ku dňu uzavretia tejto zmluvy a ďalšími všeobecne platnými predpismi Slovenskej republiky.</w:t>
      </w:r>
    </w:p>
    <w:p w14:paraId="409F7FAB" w14:textId="333E0DF8" w:rsidR="00F45AA9" w:rsidRPr="009B2103" w:rsidRDefault="00F45AA9" w:rsidP="0083709E">
      <w:pPr>
        <w:numPr>
          <w:ilvl w:val="0"/>
          <w:numId w:val="59"/>
        </w:numPr>
        <w:suppressAutoHyphens/>
        <w:jc w:val="both"/>
        <w:rPr>
          <w:color w:val="000000"/>
          <w:sz w:val="22"/>
          <w:szCs w:val="22"/>
        </w:rPr>
      </w:pPr>
      <w:r w:rsidRPr="009B2103">
        <w:rPr>
          <w:color w:val="000000"/>
          <w:sz w:val="22"/>
          <w:szCs w:val="22"/>
        </w:rPr>
        <w:t>Zmluva je vyhotovená v </w:t>
      </w:r>
      <w:r w:rsidR="00B4608F" w:rsidRPr="009B2103">
        <w:rPr>
          <w:color w:val="000000"/>
          <w:sz w:val="22"/>
          <w:szCs w:val="22"/>
        </w:rPr>
        <w:t>4</w:t>
      </w:r>
      <w:r w:rsidRPr="009B2103">
        <w:rPr>
          <w:color w:val="000000"/>
          <w:sz w:val="22"/>
          <w:szCs w:val="22"/>
        </w:rPr>
        <w:t xml:space="preserve"> - </w:t>
      </w:r>
      <w:r w:rsidR="00B4608F" w:rsidRPr="009B2103">
        <w:rPr>
          <w:color w:val="000000"/>
          <w:sz w:val="22"/>
          <w:szCs w:val="22"/>
        </w:rPr>
        <w:t>o</w:t>
      </w:r>
      <w:r w:rsidRPr="009B2103">
        <w:rPr>
          <w:color w:val="000000"/>
          <w:sz w:val="22"/>
          <w:szCs w:val="22"/>
        </w:rPr>
        <w:t xml:space="preserve">ch rovnopisoch, z ktorých </w:t>
      </w:r>
      <w:r w:rsidR="00B4608F" w:rsidRPr="009B2103">
        <w:rPr>
          <w:color w:val="000000"/>
          <w:sz w:val="22"/>
          <w:szCs w:val="22"/>
        </w:rPr>
        <w:t>2</w:t>
      </w:r>
      <w:r w:rsidRPr="009B2103">
        <w:rPr>
          <w:color w:val="000000"/>
          <w:sz w:val="22"/>
          <w:szCs w:val="22"/>
        </w:rPr>
        <w:t xml:space="preserve"> rovnopisy dostane objednávateľ a 2 rovnopisy zhotoviteľ.</w:t>
      </w:r>
    </w:p>
    <w:p w14:paraId="41F1A534" w14:textId="77777777" w:rsidR="00F45AA9" w:rsidRPr="009B2103" w:rsidRDefault="00F45AA9" w:rsidP="0083709E">
      <w:pPr>
        <w:numPr>
          <w:ilvl w:val="0"/>
          <w:numId w:val="59"/>
        </w:numPr>
        <w:suppressAutoHyphens/>
        <w:jc w:val="both"/>
        <w:rPr>
          <w:color w:val="000000"/>
          <w:sz w:val="22"/>
          <w:szCs w:val="22"/>
        </w:rPr>
      </w:pPr>
      <w:r w:rsidRPr="009B2103">
        <w:rPr>
          <w:color w:val="000000"/>
          <w:sz w:val="22"/>
          <w:szCs w:val="22"/>
        </w:rPr>
        <w:t>Zmluvné strany po oboznámení sa s obsahom zmluvy vyhlasujú, že súhlasia s jej obsahom, jej obsahu a právnym účinkom z nej vyplývajúcich porozumeli, že táto zmluva bola uzatvorená slobodne a vážne na základe pravdivých údajov a nebola dohodnutá v tiesni ani za iných jednostranne nevýhodných podmienok a preto ju na znak súhlasu s jej znením vlastnoručne podpisujú.</w:t>
      </w:r>
    </w:p>
    <w:p w14:paraId="6E5B8CD0" w14:textId="270AB0FD" w:rsidR="00F45AA9" w:rsidRPr="009B2103" w:rsidRDefault="00F45AA9" w:rsidP="0083709E">
      <w:pPr>
        <w:numPr>
          <w:ilvl w:val="0"/>
          <w:numId w:val="59"/>
        </w:numPr>
        <w:suppressAutoHyphens/>
        <w:jc w:val="both"/>
        <w:rPr>
          <w:color w:val="000000"/>
          <w:sz w:val="22"/>
          <w:szCs w:val="22"/>
        </w:rPr>
      </w:pPr>
      <w:r w:rsidRPr="009B2103">
        <w:rPr>
          <w:color w:val="000000"/>
          <w:sz w:val="22"/>
          <w:szCs w:val="22"/>
        </w:rPr>
        <w:t xml:space="preserve">Dielo bude financované na základe </w:t>
      </w:r>
      <w:r w:rsidR="00C47E57" w:rsidRPr="009B2103">
        <w:rPr>
          <w:color w:val="000000"/>
          <w:sz w:val="22"/>
          <w:szCs w:val="22"/>
        </w:rPr>
        <w:t>z</w:t>
      </w:r>
      <w:r w:rsidRPr="009B2103">
        <w:rPr>
          <w:color w:val="000000"/>
          <w:sz w:val="22"/>
          <w:szCs w:val="22"/>
        </w:rPr>
        <w:t xml:space="preserve">mluvy </w:t>
      </w:r>
      <w:r w:rsidR="00D05A39" w:rsidRPr="009B2103">
        <w:rPr>
          <w:color w:val="000000"/>
          <w:sz w:val="22"/>
          <w:szCs w:val="22"/>
        </w:rPr>
        <w:t xml:space="preserve">s Environmentálnym fondom. </w:t>
      </w:r>
    </w:p>
    <w:p w14:paraId="56928530" w14:textId="332E6770" w:rsidR="007F4D0B" w:rsidRPr="009B2103" w:rsidRDefault="007F4D0B" w:rsidP="0083709E">
      <w:pPr>
        <w:numPr>
          <w:ilvl w:val="0"/>
          <w:numId w:val="59"/>
        </w:numPr>
        <w:suppressAutoHyphens/>
        <w:jc w:val="both"/>
        <w:rPr>
          <w:color w:val="000000"/>
          <w:sz w:val="22"/>
          <w:szCs w:val="22"/>
        </w:rPr>
      </w:pPr>
      <w:r w:rsidRPr="009B2103">
        <w:rPr>
          <w:color w:val="000000"/>
          <w:sz w:val="22"/>
          <w:szCs w:val="22"/>
        </w:rPr>
        <w:t>Objednávateľ si vyhradzuje právo bez akýchkoľvek sankcií odstúpiť od tejto zmluvy v prípade, kedy ešte nedošlo k plneniu tejto zmluvy a výsledky kontroly</w:t>
      </w:r>
      <w:r w:rsidR="005C479D" w:rsidRPr="009B2103">
        <w:rPr>
          <w:color w:val="000000"/>
          <w:sz w:val="22"/>
          <w:szCs w:val="22"/>
        </w:rPr>
        <w:t xml:space="preserve"> </w:t>
      </w:r>
      <w:r w:rsidRPr="009B2103">
        <w:rPr>
          <w:color w:val="000000"/>
          <w:sz w:val="22"/>
          <w:szCs w:val="22"/>
        </w:rPr>
        <w:t>neumožnia financovanie výdavkov vzniknutých z obstarávania.</w:t>
      </w:r>
    </w:p>
    <w:p w14:paraId="4935E7FF" w14:textId="77777777" w:rsidR="00F45AA9" w:rsidRPr="009B2103" w:rsidRDefault="00F45AA9" w:rsidP="00F45AA9">
      <w:pPr>
        <w:suppressAutoHyphens/>
        <w:jc w:val="both"/>
        <w:rPr>
          <w:sz w:val="22"/>
          <w:szCs w:val="22"/>
        </w:rPr>
      </w:pPr>
    </w:p>
    <w:p w14:paraId="3411F2C9" w14:textId="77777777" w:rsidR="00F45AA9" w:rsidRPr="009B2103" w:rsidRDefault="00F45AA9" w:rsidP="00F45AA9">
      <w:pPr>
        <w:tabs>
          <w:tab w:val="left" w:pos="5529"/>
        </w:tabs>
        <w:suppressAutoHyphens/>
        <w:autoSpaceDE w:val="0"/>
        <w:autoSpaceDN w:val="0"/>
        <w:rPr>
          <w:rFonts w:eastAsia="Batang"/>
          <w:sz w:val="22"/>
          <w:szCs w:val="22"/>
          <w:lang w:bidi="he-IL"/>
        </w:rPr>
      </w:pPr>
      <w:r w:rsidRPr="009B2103">
        <w:rPr>
          <w:rFonts w:eastAsia="Batang"/>
          <w:sz w:val="22"/>
          <w:szCs w:val="22"/>
          <w:lang w:bidi="he-IL"/>
        </w:rPr>
        <w:t>Objednávateľ:</w:t>
      </w:r>
      <w:r w:rsidRPr="009B2103">
        <w:rPr>
          <w:rFonts w:eastAsia="Batang"/>
          <w:sz w:val="22"/>
          <w:szCs w:val="22"/>
          <w:lang w:bidi="he-IL"/>
        </w:rPr>
        <w:tab/>
        <w:t>Zhotoviteľ:</w:t>
      </w:r>
    </w:p>
    <w:p w14:paraId="2F9BD7FF" w14:textId="77777777" w:rsidR="00F45AA9" w:rsidRPr="009B2103" w:rsidRDefault="00F45AA9" w:rsidP="00F45AA9">
      <w:pPr>
        <w:autoSpaceDE w:val="0"/>
        <w:autoSpaceDN w:val="0"/>
        <w:rPr>
          <w:rFonts w:eastAsia="Batang"/>
          <w:b/>
          <w:sz w:val="22"/>
          <w:szCs w:val="22"/>
          <w:lang w:bidi="he-IL"/>
        </w:rPr>
      </w:pPr>
    </w:p>
    <w:p w14:paraId="08BA165A" w14:textId="77777777" w:rsidR="00F45AA9" w:rsidRPr="009B2103" w:rsidRDefault="00F45AA9" w:rsidP="00F45AA9">
      <w:pPr>
        <w:suppressAutoHyphens/>
        <w:jc w:val="both"/>
        <w:rPr>
          <w:sz w:val="22"/>
          <w:szCs w:val="22"/>
        </w:rPr>
      </w:pPr>
    </w:p>
    <w:p w14:paraId="65F81D76" w14:textId="77777777" w:rsidR="00F45AA9" w:rsidRPr="009B2103" w:rsidRDefault="00F45AA9" w:rsidP="00F45AA9">
      <w:pPr>
        <w:tabs>
          <w:tab w:val="left" w:pos="5529"/>
        </w:tabs>
        <w:autoSpaceDE w:val="0"/>
        <w:autoSpaceDN w:val="0"/>
        <w:rPr>
          <w:rFonts w:eastAsia="Batang"/>
          <w:sz w:val="22"/>
          <w:szCs w:val="22"/>
          <w:lang w:bidi="he-IL"/>
        </w:rPr>
      </w:pPr>
      <w:r w:rsidRPr="009B2103">
        <w:rPr>
          <w:rFonts w:eastAsia="Batang"/>
          <w:sz w:val="22"/>
          <w:szCs w:val="22"/>
          <w:lang w:bidi="he-IL"/>
        </w:rPr>
        <w:t>V ............................., dňa:</w:t>
      </w:r>
      <w:r w:rsidRPr="009B2103">
        <w:rPr>
          <w:rFonts w:eastAsia="Batang"/>
          <w:sz w:val="22"/>
          <w:szCs w:val="22"/>
          <w:lang w:bidi="he-IL"/>
        </w:rPr>
        <w:tab/>
        <w:t>V ............................., dňa:</w:t>
      </w:r>
    </w:p>
    <w:p w14:paraId="7A8F1C7E" w14:textId="77777777" w:rsidR="00F45AA9" w:rsidRPr="009B2103" w:rsidRDefault="00F45AA9" w:rsidP="00F45AA9">
      <w:pPr>
        <w:autoSpaceDE w:val="0"/>
        <w:autoSpaceDN w:val="0"/>
        <w:rPr>
          <w:rFonts w:eastAsia="Batang"/>
          <w:b/>
          <w:sz w:val="22"/>
          <w:szCs w:val="22"/>
          <w:lang w:bidi="he-IL"/>
        </w:rPr>
      </w:pPr>
    </w:p>
    <w:p w14:paraId="5F450BCD" w14:textId="77777777" w:rsidR="00F45AA9" w:rsidRPr="009B2103" w:rsidRDefault="00F45AA9" w:rsidP="00F45AA9">
      <w:pPr>
        <w:autoSpaceDE w:val="0"/>
        <w:autoSpaceDN w:val="0"/>
        <w:rPr>
          <w:rFonts w:eastAsia="Batang"/>
          <w:b/>
          <w:sz w:val="22"/>
          <w:szCs w:val="22"/>
          <w:lang w:bidi="he-IL"/>
        </w:rPr>
      </w:pPr>
    </w:p>
    <w:p w14:paraId="76E2A564" w14:textId="77777777" w:rsidR="00F45AA9" w:rsidRPr="009B2103" w:rsidRDefault="00F45AA9" w:rsidP="00F45AA9">
      <w:pPr>
        <w:tabs>
          <w:tab w:val="left" w:pos="426"/>
          <w:tab w:val="left" w:pos="5529"/>
        </w:tabs>
        <w:autoSpaceDE w:val="0"/>
        <w:autoSpaceDN w:val="0"/>
        <w:jc w:val="both"/>
        <w:rPr>
          <w:rFonts w:eastAsia="Batang"/>
          <w:sz w:val="22"/>
          <w:szCs w:val="22"/>
          <w:lang w:bidi="he-IL"/>
        </w:rPr>
      </w:pPr>
      <w:r w:rsidRPr="009B2103">
        <w:rPr>
          <w:rFonts w:eastAsia="Batang"/>
          <w:sz w:val="22"/>
          <w:szCs w:val="22"/>
          <w:lang w:bidi="he-IL"/>
        </w:rPr>
        <w:t xml:space="preserve">......................................................    </w:t>
      </w:r>
      <w:r w:rsidRPr="009B2103">
        <w:rPr>
          <w:rFonts w:eastAsia="Batang"/>
          <w:sz w:val="22"/>
          <w:szCs w:val="22"/>
          <w:lang w:bidi="he-IL"/>
        </w:rPr>
        <w:tab/>
        <w:t>..........................................................</w:t>
      </w:r>
    </w:p>
    <w:p w14:paraId="6FEFD913" w14:textId="77777777" w:rsidR="00F45AA9" w:rsidRPr="009B2103" w:rsidRDefault="00F45AA9" w:rsidP="00F45AA9">
      <w:pPr>
        <w:rPr>
          <w:color w:val="000000"/>
          <w:sz w:val="22"/>
          <w:szCs w:val="22"/>
        </w:rPr>
      </w:pPr>
    </w:p>
    <w:p w14:paraId="5F678F88" w14:textId="77777777" w:rsidR="00F45AA9" w:rsidRPr="009B2103" w:rsidRDefault="00F45AA9" w:rsidP="00F45AA9">
      <w:pPr>
        <w:rPr>
          <w:b/>
          <w:color w:val="000000"/>
          <w:sz w:val="22"/>
          <w:szCs w:val="22"/>
          <w:u w:val="single"/>
        </w:rPr>
      </w:pPr>
      <w:r w:rsidRPr="009B2103">
        <w:rPr>
          <w:b/>
          <w:color w:val="000000"/>
          <w:sz w:val="22"/>
          <w:szCs w:val="22"/>
          <w:u w:val="single"/>
        </w:rPr>
        <w:t>Prílohy:</w:t>
      </w:r>
    </w:p>
    <w:p w14:paraId="76B54B8D" w14:textId="77777777" w:rsidR="00F45AA9" w:rsidRPr="009B2103" w:rsidRDefault="00F45AA9" w:rsidP="0083709E">
      <w:pPr>
        <w:numPr>
          <w:ilvl w:val="0"/>
          <w:numId w:val="73"/>
        </w:numPr>
        <w:rPr>
          <w:b/>
          <w:color w:val="000000"/>
          <w:sz w:val="22"/>
          <w:szCs w:val="22"/>
          <w:u w:val="single"/>
        </w:rPr>
      </w:pPr>
      <w:r w:rsidRPr="009B2103">
        <w:rPr>
          <w:snapToGrid w:val="0"/>
          <w:sz w:val="22"/>
          <w:szCs w:val="22"/>
        </w:rPr>
        <w:t>č. 1 – Ocenený výkaz výmer</w:t>
      </w:r>
    </w:p>
    <w:p w14:paraId="2420514B" w14:textId="77777777" w:rsidR="00F45AA9" w:rsidRPr="009B2103" w:rsidRDefault="00F45AA9" w:rsidP="0083709E">
      <w:pPr>
        <w:numPr>
          <w:ilvl w:val="0"/>
          <w:numId w:val="73"/>
        </w:numPr>
        <w:rPr>
          <w:snapToGrid w:val="0"/>
          <w:sz w:val="22"/>
          <w:szCs w:val="22"/>
        </w:rPr>
      </w:pPr>
      <w:r w:rsidRPr="009B2103">
        <w:rPr>
          <w:snapToGrid w:val="0"/>
          <w:sz w:val="22"/>
          <w:szCs w:val="22"/>
        </w:rPr>
        <w:t>č. 2 – Zoznam subdodávateľov</w:t>
      </w:r>
      <w:r w:rsidRPr="009B2103">
        <w:rPr>
          <w:i/>
          <w:color w:val="FF0000"/>
          <w:sz w:val="22"/>
          <w:szCs w:val="22"/>
        </w:rPr>
        <w:t xml:space="preserve"> </w:t>
      </w:r>
      <w:r w:rsidRPr="009B2103">
        <w:rPr>
          <w:snapToGrid w:val="0"/>
          <w:sz w:val="22"/>
          <w:szCs w:val="22"/>
        </w:rPr>
        <w:t>– predloží úspešný uchádzač</w:t>
      </w:r>
    </w:p>
    <w:p w14:paraId="06DB6179" w14:textId="77777777" w:rsidR="00F45AA9" w:rsidRPr="009B2103" w:rsidRDefault="00F45AA9" w:rsidP="0083709E">
      <w:pPr>
        <w:numPr>
          <w:ilvl w:val="0"/>
          <w:numId w:val="73"/>
        </w:numPr>
        <w:rPr>
          <w:snapToGrid w:val="0"/>
          <w:sz w:val="22"/>
          <w:szCs w:val="22"/>
        </w:rPr>
      </w:pPr>
      <w:r w:rsidRPr="009B2103">
        <w:rPr>
          <w:snapToGrid w:val="0"/>
          <w:sz w:val="22"/>
          <w:szCs w:val="22"/>
        </w:rPr>
        <w:t>č. 3 – Zoznam „Iných osôb“ – predloží úspešný uchádzač</w:t>
      </w:r>
    </w:p>
    <w:p w14:paraId="29370D6A" w14:textId="77777777" w:rsidR="00F45AA9" w:rsidRPr="009B2103" w:rsidRDefault="00F45AA9" w:rsidP="0083709E">
      <w:pPr>
        <w:numPr>
          <w:ilvl w:val="0"/>
          <w:numId w:val="73"/>
        </w:numPr>
        <w:rPr>
          <w:snapToGrid w:val="0"/>
          <w:sz w:val="22"/>
          <w:szCs w:val="22"/>
        </w:rPr>
      </w:pPr>
      <w:r w:rsidRPr="009B2103">
        <w:rPr>
          <w:snapToGrid w:val="0"/>
          <w:sz w:val="22"/>
          <w:szCs w:val="22"/>
        </w:rPr>
        <w:t>č. 4 – Poistná zmluva – predloží úspešný uchádzač</w:t>
      </w:r>
    </w:p>
    <w:p w14:paraId="391CA15E" w14:textId="5F6B9D33" w:rsidR="00721355" w:rsidRPr="009B2103" w:rsidRDefault="00721355" w:rsidP="0083709E">
      <w:pPr>
        <w:numPr>
          <w:ilvl w:val="0"/>
          <w:numId w:val="73"/>
        </w:numPr>
        <w:rPr>
          <w:snapToGrid w:val="0"/>
          <w:sz w:val="22"/>
          <w:szCs w:val="22"/>
        </w:rPr>
      </w:pPr>
      <w:r w:rsidRPr="009B2103">
        <w:rPr>
          <w:snapToGrid w:val="0"/>
          <w:sz w:val="22"/>
          <w:szCs w:val="22"/>
        </w:rPr>
        <w:t xml:space="preserve">č. 5 – </w:t>
      </w:r>
      <w:bookmarkStart w:id="6" w:name="_Hlk135984364"/>
      <w:r w:rsidRPr="009B2103">
        <w:rPr>
          <w:snapToGrid w:val="0"/>
          <w:sz w:val="22"/>
          <w:szCs w:val="22"/>
        </w:rPr>
        <w:t>Harmonogram prác</w:t>
      </w:r>
    </w:p>
    <w:bookmarkEnd w:id="6"/>
    <w:p w14:paraId="400A66A9" w14:textId="77777777" w:rsidR="00F45AA9" w:rsidRPr="009B2103" w:rsidRDefault="00F45AA9" w:rsidP="00F45AA9">
      <w:pPr>
        <w:pStyle w:val="Nadpis1"/>
        <w:spacing w:before="0"/>
        <w:ind w:left="0"/>
        <w:rPr>
          <w:rFonts w:ascii="Times New Roman" w:hAnsi="Times New Roman" w:cs="Times New Roman"/>
          <w:b w:val="0"/>
          <w:sz w:val="22"/>
          <w:szCs w:val="22"/>
        </w:rPr>
      </w:pPr>
      <w:r w:rsidRPr="009B2103">
        <w:rPr>
          <w:rFonts w:ascii="Times New Roman" w:hAnsi="Times New Roman" w:cs="Times New Roman"/>
          <w:b w:val="0"/>
          <w:sz w:val="22"/>
          <w:szCs w:val="22"/>
        </w:rPr>
        <w:br w:type="column"/>
      </w:r>
      <w:bookmarkStart w:id="7" w:name="_Toc28362079"/>
      <w:bookmarkStart w:id="8" w:name="_Toc86999171"/>
      <w:bookmarkStart w:id="9" w:name="_Toc122592868"/>
      <w:r w:rsidRPr="009B2103">
        <w:rPr>
          <w:rFonts w:ascii="Times New Roman" w:hAnsi="Times New Roman" w:cs="Times New Roman"/>
          <w:b w:val="0"/>
          <w:sz w:val="22"/>
          <w:szCs w:val="22"/>
        </w:rPr>
        <w:lastRenderedPageBreak/>
        <w:t>Príloha č. 2 zmluvy:</w:t>
      </w:r>
      <w:bookmarkEnd w:id="7"/>
      <w:bookmarkEnd w:id="8"/>
      <w:bookmarkEnd w:id="9"/>
    </w:p>
    <w:p w14:paraId="6A114259" w14:textId="77777777" w:rsidR="00F45AA9" w:rsidRPr="009B2103" w:rsidRDefault="00F45AA9" w:rsidP="00F45AA9">
      <w:pPr>
        <w:pStyle w:val="Nadpis1"/>
        <w:spacing w:before="0"/>
        <w:ind w:left="720" w:hanging="720"/>
        <w:rPr>
          <w:rFonts w:ascii="Times New Roman" w:hAnsi="Times New Roman" w:cs="Times New Roman"/>
          <w:b w:val="0"/>
          <w:sz w:val="22"/>
          <w:szCs w:val="22"/>
        </w:rPr>
      </w:pPr>
    </w:p>
    <w:p w14:paraId="332B522F" w14:textId="77777777" w:rsidR="00F45AA9" w:rsidRPr="009B2103" w:rsidRDefault="00F45AA9" w:rsidP="00F45AA9">
      <w:pPr>
        <w:pStyle w:val="Nadpis1"/>
        <w:spacing w:before="0"/>
        <w:ind w:left="720"/>
        <w:jc w:val="center"/>
        <w:rPr>
          <w:rFonts w:ascii="Times New Roman" w:hAnsi="Times New Roman" w:cs="Times New Roman"/>
          <w:sz w:val="22"/>
          <w:szCs w:val="22"/>
        </w:rPr>
      </w:pPr>
      <w:bookmarkStart w:id="10" w:name="_Toc17906934"/>
      <w:bookmarkStart w:id="11" w:name="_Toc28362080"/>
      <w:bookmarkStart w:id="12" w:name="_Toc86999172"/>
      <w:bookmarkStart w:id="13" w:name="_Toc122592869"/>
      <w:r w:rsidRPr="009B2103">
        <w:rPr>
          <w:rFonts w:ascii="Times New Roman" w:hAnsi="Times New Roman" w:cs="Times New Roman"/>
          <w:sz w:val="22"/>
          <w:szCs w:val="22"/>
        </w:rPr>
        <w:t>Zoznam  subdodávateľov</w:t>
      </w:r>
      <w:bookmarkEnd w:id="10"/>
      <w:bookmarkEnd w:id="11"/>
      <w:bookmarkEnd w:id="12"/>
      <w:bookmarkEnd w:id="13"/>
    </w:p>
    <w:p w14:paraId="1FFCA699" w14:textId="77777777" w:rsidR="00F45AA9" w:rsidRPr="009B2103" w:rsidRDefault="00F45AA9" w:rsidP="00F45AA9">
      <w:pPr>
        <w:jc w:val="center"/>
        <w:rPr>
          <w:sz w:val="22"/>
          <w:szCs w:val="22"/>
        </w:rPr>
      </w:pPr>
      <w:r w:rsidRPr="009B2103">
        <w:rPr>
          <w:sz w:val="22"/>
          <w:szCs w:val="22"/>
        </w:rPr>
        <w:t xml:space="preserve">          (čestné vyhlásenie k subdodávkam)</w:t>
      </w:r>
    </w:p>
    <w:p w14:paraId="3A900709" w14:textId="77777777" w:rsidR="00F45AA9" w:rsidRPr="009B2103" w:rsidRDefault="00F45AA9" w:rsidP="00F45AA9">
      <w:pPr>
        <w:ind w:left="567"/>
        <w:rPr>
          <w:sz w:val="22"/>
          <w:szCs w:val="22"/>
        </w:rPr>
      </w:pPr>
    </w:p>
    <w:p w14:paraId="426ABABD" w14:textId="7C901BA5" w:rsidR="00F45AA9" w:rsidRPr="009B2103" w:rsidRDefault="00417479" w:rsidP="00F45AA9">
      <w:pPr>
        <w:shd w:val="clear" w:color="auto" w:fill="FFFFFF"/>
        <w:ind w:left="567"/>
        <w:jc w:val="both"/>
        <w:rPr>
          <w:bCs/>
          <w:sz w:val="22"/>
          <w:szCs w:val="22"/>
        </w:rPr>
      </w:pPr>
      <w:r w:rsidRPr="009B2103">
        <w:rPr>
          <w:bCs/>
          <w:sz w:val="22"/>
          <w:szCs w:val="22"/>
        </w:rPr>
        <w:t>Spoločnosť</w:t>
      </w:r>
      <w:r w:rsidR="00F45AA9" w:rsidRPr="009B2103">
        <w:rPr>
          <w:bCs/>
          <w:sz w:val="22"/>
          <w:szCs w:val="22"/>
        </w:rPr>
        <w:t xml:space="preserve">:..........................................................., so sídlom ..........................................................., </w:t>
      </w:r>
    </w:p>
    <w:p w14:paraId="138AAFAB" w14:textId="7051458F" w:rsidR="00F45AA9" w:rsidRPr="009B2103" w:rsidRDefault="00F45AA9" w:rsidP="00F45AA9">
      <w:pPr>
        <w:autoSpaceDE w:val="0"/>
        <w:autoSpaceDN w:val="0"/>
        <w:adjustRightInd w:val="0"/>
        <w:ind w:left="567"/>
        <w:rPr>
          <w:sz w:val="22"/>
          <w:szCs w:val="22"/>
        </w:rPr>
      </w:pPr>
      <w:r w:rsidRPr="009B2103">
        <w:rPr>
          <w:bCs/>
          <w:sz w:val="22"/>
          <w:szCs w:val="22"/>
        </w:rPr>
        <w:t xml:space="preserve">IČO: .................. týmto vyhlasujem, že </w:t>
      </w:r>
      <w:r w:rsidRPr="009B2103">
        <w:rPr>
          <w:sz w:val="22"/>
          <w:szCs w:val="22"/>
        </w:rPr>
        <w:t>v</w:t>
      </w:r>
      <w:r w:rsidR="00721355" w:rsidRPr="009B2103">
        <w:rPr>
          <w:sz w:val="22"/>
          <w:szCs w:val="22"/>
        </w:rPr>
        <w:t xml:space="preserve"> nadlimitnej </w:t>
      </w:r>
      <w:r w:rsidRPr="009B2103">
        <w:rPr>
          <w:sz w:val="22"/>
          <w:szCs w:val="22"/>
        </w:rPr>
        <w:t>zákazke na  uskutočnenie stavebných prác -  predmet zákazky:</w:t>
      </w:r>
      <w:bookmarkStart w:id="14" w:name="_Hlk9445513"/>
      <w:r w:rsidRPr="009B2103">
        <w:rPr>
          <w:sz w:val="22"/>
          <w:szCs w:val="22"/>
        </w:rPr>
        <w:t xml:space="preserve"> „</w:t>
      </w:r>
      <w:r w:rsidR="00721355" w:rsidRPr="009B2103">
        <w:rPr>
          <w:rFonts w:eastAsia="Arial Narrow"/>
          <w:b/>
          <w:sz w:val="22"/>
          <w:szCs w:val="22"/>
        </w:rPr>
        <w:t>ČOV a kanalizácia Tekovské Nemce_II.</w:t>
      </w:r>
      <w:r w:rsidR="00C47E57" w:rsidRPr="009B2103">
        <w:rPr>
          <w:rFonts w:eastAsia="Arial Narrow"/>
          <w:b/>
          <w:sz w:val="22"/>
          <w:szCs w:val="22"/>
        </w:rPr>
        <w:t>“</w:t>
      </w:r>
    </w:p>
    <w:p w14:paraId="4A81DFC7" w14:textId="77777777" w:rsidR="00F45AA9" w:rsidRPr="009B2103" w:rsidRDefault="00F45AA9" w:rsidP="00F45AA9">
      <w:pPr>
        <w:autoSpaceDE w:val="0"/>
        <w:autoSpaceDN w:val="0"/>
        <w:adjustRightInd w:val="0"/>
        <w:ind w:left="567"/>
        <w:rPr>
          <w:sz w:val="22"/>
          <w:szCs w:val="22"/>
        </w:rPr>
      </w:pPr>
    </w:p>
    <w:bookmarkEnd w:id="14"/>
    <w:p w14:paraId="7372B905" w14:textId="77777777" w:rsidR="00F45AA9" w:rsidRPr="009B2103" w:rsidRDefault="00F45AA9" w:rsidP="0083709E">
      <w:pPr>
        <w:numPr>
          <w:ilvl w:val="0"/>
          <w:numId w:val="76"/>
        </w:numPr>
        <w:suppressAutoHyphens/>
        <w:spacing w:line="276" w:lineRule="auto"/>
        <w:ind w:left="709"/>
        <w:jc w:val="both"/>
        <w:rPr>
          <w:sz w:val="22"/>
          <w:szCs w:val="22"/>
        </w:rPr>
      </w:pPr>
      <w:r w:rsidRPr="009B2103">
        <w:rPr>
          <w:rStyle w:val="ra"/>
          <w:b/>
          <w:sz w:val="22"/>
          <w:szCs w:val="22"/>
        </w:rPr>
        <w:t xml:space="preserve">nebudem využívať subdodávky a celé plnenie zabezpečím sám </w:t>
      </w:r>
      <w:r w:rsidRPr="009B2103">
        <w:rPr>
          <w:rStyle w:val="ra"/>
          <w:sz w:val="22"/>
          <w:szCs w:val="22"/>
        </w:rPr>
        <w:t xml:space="preserve">(tým nie je vylúčená neskoršia možnosť zmeny, avšak za splnenia pravidiel </w:t>
      </w:r>
      <w:r w:rsidRPr="009B2103">
        <w:rPr>
          <w:sz w:val="22"/>
          <w:szCs w:val="22"/>
        </w:rPr>
        <w:t>zmenu subdodávateľov počas plnenia zmluvy, ktoré sú uvedené v súťažných podkladov);</w:t>
      </w:r>
      <w:r w:rsidRPr="009B2103">
        <w:rPr>
          <w:sz w:val="22"/>
          <w:szCs w:val="22"/>
          <w:vertAlign w:val="superscript"/>
        </w:rPr>
        <w:t xml:space="preserve"> </w:t>
      </w:r>
    </w:p>
    <w:p w14:paraId="1330EBF5" w14:textId="77777777" w:rsidR="00F45AA9" w:rsidRPr="009B2103" w:rsidRDefault="00F45AA9" w:rsidP="0083709E">
      <w:pPr>
        <w:numPr>
          <w:ilvl w:val="0"/>
          <w:numId w:val="76"/>
        </w:numPr>
        <w:suppressAutoHyphens/>
        <w:spacing w:line="276" w:lineRule="auto"/>
        <w:ind w:left="709"/>
        <w:jc w:val="both"/>
        <w:rPr>
          <w:sz w:val="22"/>
          <w:szCs w:val="22"/>
        </w:rPr>
      </w:pPr>
      <w:r w:rsidRPr="009B2103">
        <w:rPr>
          <w:rStyle w:val="ra"/>
          <w:b/>
          <w:sz w:val="22"/>
          <w:szCs w:val="22"/>
        </w:rPr>
        <w:t xml:space="preserve">budem využívať subdodávky a na tento účel uvádzam </w:t>
      </w:r>
      <w:r w:rsidRPr="009B2103">
        <w:rPr>
          <w:noProof/>
          <w:sz w:val="22"/>
          <w:szCs w:val="22"/>
        </w:rPr>
        <w:t>údaje o všetkých známych subdodávateľoch ako aj údaje o osobách oprávnených konať za subdodávateľa v rozsahu meno, priezvisko, adresa pobytu a dátum narodenia nasledovne</w:t>
      </w:r>
      <w:r w:rsidRPr="009B2103">
        <w:rPr>
          <w:rStyle w:val="ra"/>
          <w:b/>
          <w:sz w:val="22"/>
          <w:szCs w:val="22"/>
        </w:rPr>
        <w:t>:</w:t>
      </w:r>
    </w:p>
    <w:p w14:paraId="56D8C249" w14:textId="77777777" w:rsidR="00F45AA9" w:rsidRPr="009B2103" w:rsidRDefault="00F45AA9" w:rsidP="00F45AA9">
      <w:pPr>
        <w:spacing w:line="360" w:lineRule="auto"/>
        <w:ind w:left="709"/>
        <w:jc w:val="both"/>
        <w:rPr>
          <w:bCs/>
          <w:sz w:val="22"/>
          <w:szCs w:val="22"/>
        </w:rPr>
      </w:pPr>
    </w:p>
    <w:p w14:paraId="54A251C5" w14:textId="77777777" w:rsidR="00F45AA9" w:rsidRPr="009B2103" w:rsidRDefault="00F45AA9" w:rsidP="0083709E">
      <w:pPr>
        <w:pStyle w:val="Odsekzoznamu"/>
        <w:numPr>
          <w:ilvl w:val="0"/>
          <w:numId w:val="77"/>
        </w:numPr>
        <w:spacing w:line="360" w:lineRule="auto"/>
        <w:ind w:left="709" w:hanging="426"/>
        <w:jc w:val="both"/>
        <w:rPr>
          <w:noProof/>
          <w:sz w:val="22"/>
          <w:szCs w:val="22"/>
        </w:rPr>
      </w:pPr>
      <w:r w:rsidRPr="009B2103">
        <w:rPr>
          <w:noProof/>
          <w:sz w:val="22"/>
          <w:szCs w:val="22"/>
        </w:rPr>
        <w:t>údaje o všetkých známych subdodávateľoch (uvedie sa aj percento/predmet subdodávky):</w:t>
      </w:r>
    </w:p>
    <w:p w14:paraId="7227D7F1" w14:textId="77777777" w:rsidR="00F45AA9" w:rsidRPr="009B2103" w:rsidRDefault="00F45AA9" w:rsidP="0083709E">
      <w:pPr>
        <w:pStyle w:val="Odsekzoznamu"/>
        <w:numPr>
          <w:ilvl w:val="0"/>
          <w:numId w:val="77"/>
        </w:numPr>
        <w:spacing w:line="360" w:lineRule="auto"/>
        <w:ind w:left="709" w:hanging="426"/>
        <w:jc w:val="both"/>
        <w:rPr>
          <w:noProof/>
          <w:sz w:val="22"/>
          <w:szCs w:val="22"/>
        </w:rPr>
      </w:pPr>
      <w:r w:rsidRPr="009B2103">
        <w:rPr>
          <w:noProof/>
          <w:sz w:val="22"/>
          <w:szCs w:val="22"/>
        </w:rPr>
        <w:t>údaje o osobách oprávnených konať za subdodávateľa v rozsahu meno, priezvisko, adresa pobytu a dátum narodenia:</w:t>
      </w:r>
    </w:p>
    <w:p w14:paraId="7D942F89" w14:textId="77777777" w:rsidR="00F45AA9" w:rsidRPr="009B2103" w:rsidRDefault="00F45AA9" w:rsidP="00F45AA9">
      <w:pPr>
        <w:spacing w:line="360" w:lineRule="auto"/>
        <w:jc w:val="both"/>
        <w:rPr>
          <w:bCs/>
          <w:sz w:val="22"/>
          <w:szCs w:val="22"/>
        </w:rPr>
      </w:pPr>
    </w:p>
    <w:p w14:paraId="38F085B1" w14:textId="77777777" w:rsidR="00F45AA9" w:rsidRPr="009B2103" w:rsidRDefault="00F45AA9" w:rsidP="00F45AA9">
      <w:pPr>
        <w:spacing w:line="360" w:lineRule="auto"/>
        <w:ind w:left="851"/>
        <w:jc w:val="both"/>
        <w:rPr>
          <w:bCs/>
          <w:sz w:val="22"/>
          <w:szCs w:val="22"/>
        </w:rPr>
      </w:pPr>
      <w:r w:rsidRPr="009B2103">
        <w:rPr>
          <w:bCs/>
          <w:sz w:val="22"/>
          <w:szCs w:val="22"/>
        </w:rPr>
        <w:t>V ........................, dňa............................</w:t>
      </w:r>
    </w:p>
    <w:p w14:paraId="7E45B8EE" w14:textId="77777777" w:rsidR="00F45AA9" w:rsidRPr="009B2103" w:rsidRDefault="00F45AA9" w:rsidP="00F45AA9">
      <w:pPr>
        <w:spacing w:line="360" w:lineRule="auto"/>
        <w:ind w:left="851"/>
        <w:jc w:val="both"/>
        <w:rPr>
          <w:bCs/>
          <w:sz w:val="22"/>
          <w:szCs w:val="22"/>
        </w:rPr>
      </w:pPr>
    </w:p>
    <w:p w14:paraId="53D4764D" w14:textId="77777777" w:rsidR="00F45AA9" w:rsidRPr="009B2103" w:rsidRDefault="00F45AA9" w:rsidP="00F45AA9">
      <w:pPr>
        <w:spacing w:line="360" w:lineRule="auto"/>
        <w:ind w:left="851"/>
        <w:jc w:val="both"/>
        <w:rPr>
          <w:bCs/>
          <w:sz w:val="22"/>
          <w:szCs w:val="22"/>
        </w:rPr>
      </w:pPr>
    </w:p>
    <w:p w14:paraId="18CB3AEC" w14:textId="77777777" w:rsidR="00F45AA9" w:rsidRPr="009B2103" w:rsidRDefault="00F45AA9" w:rsidP="00F45AA9">
      <w:pPr>
        <w:ind w:left="851"/>
        <w:jc w:val="both"/>
        <w:rPr>
          <w:bCs/>
          <w:sz w:val="22"/>
          <w:szCs w:val="22"/>
        </w:rPr>
      </w:pPr>
      <w:r w:rsidRPr="009B2103">
        <w:rPr>
          <w:bCs/>
          <w:sz w:val="22"/>
          <w:szCs w:val="22"/>
        </w:rPr>
        <w:tab/>
      </w:r>
      <w:r w:rsidRPr="009B2103">
        <w:rPr>
          <w:bCs/>
          <w:sz w:val="22"/>
          <w:szCs w:val="22"/>
        </w:rPr>
        <w:tab/>
      </w:r>
      <w:r w:rsidRPr="009B2103">
        <w:rPr>
          <w:bCs/>
          <w:sz w:val="22"/>
          <w:szCs w:val="22"/>
        </w:rPr>
        <w:tab/>
      </w:r>
      <w:r w:rsidRPr="009B2103">
        <w:rPr>
          <w:bCs/>
          <w:sz w:val="22"/>
          <w:szCs w:val="22"/>
        </w:rPr>
        <w:tab/>
      </w:r>
      <w:r w:rsidRPr="009B2103">
        <w:rPr>
          <w:bCs/>
          <w:sz w:val="22"/>
          <w:szCs w:val="22"/>
        </w:rPr>
        <w:tab/>
        <w:t>...................................................................................</w:t>
      </w:r>
    </w:p>
    <w:p w14:paraId="47A02622" w14:textId="77777777" w:rsidR="00F45AA9" w:rsidRPr="009B2103" w:rsidRDefault="00F45AA9" w:rsidP="00F45AA9">
      <w:pPr>
        <w:ind w:left="2975" w:firstLine="565"/>
        <w:jc w:val="center"/>
        <w:rPr>
          <w:bCs/>
          <w:sz w:val="22"/>
          <w:szCs w:val="22"/>
        </w:rPr>
      </w:pPr>
      <w:r w:rsidRPr="009B2103">
        <w:rPr>
          <w:bCs/>
          <w:sz w:val="22"/>
          <w:szCs w:val="22"/>
        </w:rPr>
        <w:t>meno, priezvisko a podpis oprávneného zástupcu uchádzača</w:t>
      </w:r>
    </w:p>
    <w:p w14:paraId="65E3BB3E" w14:textId="77777777" w:rsidR="00F45AA9" w:rsidRPr="009B2103" w:rsidRDefault="00F45AA9" w:rsidP="00F45AA9">
      <w:pPr>
        <w:ind w:left="2975" w:firstLine="565"/>
        <w:jc w:val="center"/>
        <w:rPr>
          <w:bCs/>
          <w:sz w:val="22"/>
          <w:szCs w:val="22"/>
        </w:rPr>
      </w:pPr>
    </w:p>
    <w:p w14:paraId="6C933201" w14:textId="77777777" w:rsidR="00F45AA9" w:rsidRPr="009B2103" w:rsidRDefault="00F45AA9" w:rsidP="00F45AA9">
      <w:pPr>
        <w:ind w:left="2975" w:firstLine="565"/>
        <w:jc w:val="center"/>
        <w:rPr>
          <w:bCs/>
          <w:sz w:val="22"/>
          <w:szCs w:val="22"/>
        </w:rPr>
      </w:pPr>
    </w:p>
    <w:p w14:paraId="65F25390" w14:textId="77777777" w:rsidR="00F45AA9" w:rsidRPr="009B2103" w:rsidRDefault="00F45AA9" w:rsidP="00F45AA9">
      <w:pPr>
        <w:ind w:left="2975" w:firstLine="565"/>
        <w:jc w:val="center"/>
        <w:rPr>
          <w:bCs/>
          <w:sz w:val="22"/>
          <w:szCs w:val="22"/>
        </w:rPr>
      </w:pPr>
    </w:p>
    <w:p w14:paraId="1C7C9741" w14:textId="77777777" w:rsidR="00F45AA9" w:rsidRPr="009B2103" w:rsidRDefault="00F45AA9" w:rsidP="00F45AA9">
      <w:pPr>
        <w:ind w:left="2975" w:firstLine="565"/>
        <w:jc w:val="center"/>
        <w:rPr>
          <w:bCs/>
          <w:sz w:val="22"/>
          <w:szCs w:val="22"/>
        </w:rPr>
      </w:pPr>
    </w:p>
    <w:p w14:paraId="72C34737" w14:textId="77777777" w:rsidR="00F45AA9" w:rsidRPr="009B2103" w:rsidRDefault="00F45AA9" w:rsidP="00F45AA9">
      <w:pPr>
        <w:ind w:left="2975" w:firstLine="565"/>
        <w:jc w:val="center"/>
        <w:rPr>
          <w:bCs/>
          <w:sz w:val="22"/>
          <w:szCs w:val="22"/>
        </w:rPr>
      </w:pPr>
    </w:p>
    <w:p w14:paraId="4890086F" w14:textId="77777777" w:rsidR="00F45AA9" w:rsidRPr="009B2103" w:rsidRDefault="00F45AA9" w:rsidP="00F45AA9">
      <w:pPr>
        <w:ind w:left="2975" w:firstLine="565"/>
        <w:jc w:val="center"/>
        <w:rPr>
          <w:bCs/>
          <w:sz w:val="22"/>
          <w:szCs w:val="22"/>
        </w:rPr>
      </w:pPr>
    </w:p>
    <w:p w14:paraId="58A0631D" w14:textId="77777777" w:rsidR="00F45AA9" w:rsidRPr="009B2103" w:rsidRDefault="00F45AA9" w:rsidP="00F45AA9">
      <w:pPr>
        <w:ind w:left="2975" w:firstLine="565"/>
        <w:jc w:val="center"/>
        <w:rPr>
          <w:bCs/>
          <w:sz w:val="22"/>
          <w:szCs w:val="22"/>
        </w:rPr>
      </w:pPr>
    </w:p>
    <w:p w14:paraId="1C0732BE" w14:textId="77777777" w:rsidR="00F45AA9" w:rsidRPr="009B2103" w:rsidRDefault="00F45AA9" w:rsidP="00F45AA9">
      <w:pPr>
        <w:ind w:left="2975" w:firstLine="565"/>
        <w:jc w:val="center"/>
        <w:rPr>
          <w:bCs/>
          <w:sz w:val="22"/>
          <w:szCs w:val="22"/>
        </w:rPr>
      </w:pPr>
    </w:p>
    <w:p w14:paraId="5B326961" w14:textId="77777777" w:rsidR="00F45AA9" w:rsidRPr="009B2103" w:rsidRDefault="00F45AA9" w:rsidP="00F45AA9">
      <w:pPr>
        <w:ind w:left="2975" w:firstLine="565"/>
        <w:jc w:val="center"/>
        <w:rPr>
          <w:bCs/>
          <w:sz w:val="22"/>
          <w:szCs w:val="22"/>
        </w:rPr>
      </w:pPr>
    </w:p>
    <w:p w14:paraId="38019D95" w14:textId="77777777" w:rsidR="00F45AA9" w:rsidRPr="009B2103" w:rsidRDefault="00F45AA9" w:rsidP="00F45AA9">
      <w:pPr>
        <w:ind w:left="2975" w:firstLine="565"/>
        <w:jc w:val="center"/>
        <w:rPr>
          <w:bCs/>
          <w:sz w:val="22"/>
          <w:szCs w:val="22"/>
        </w:rPr>
      </w:pPr>
    </w:p>
    <w:p w14:paraId="310733D2" w14:textId="77777777" w:rsidR="00F45AA9" w:rsidRPr="009B2103" w:rsidRDefault="00F45AA9" w:rsidP="00F45AA9">
      <w:pPr>
        <w:ind w:left="2975" w:firstLine="565"/>
        <w:jc w:val="center"/>
        <w:rPr>
          <w:bCs/>
          <w:sz w:val="22"/>
          <w:szCs w:val="22"/>
        </w:rPr>
      </w:pPr>
    </w:p>
    <w:p w14:paraId="7C5BDF32" w14:textId="77777777" w:rsidR="00F45AA9" w:rsidRPr="009B2103" w:rsidRDefault="00F45AA9" w:rsidP="00F45AA9">
      <w:pPr>
        <w:ind w:left="2975" w:firstLine="565"/>
        <w:jc w:val="center"/>
        <w:rPr>
          <w:bCs/>
          <w:sz w:val="22"/>
          <w:szCs w:val="22"/>
        </w:rPr>
      </w:pPr>
    </w:p>
    <w:p w14:paraId="6B8E6E2F" w14:textId="77777777" w:rsidR="00F45AA9" w:rsidRPr="009B2103" w:rsidRDefault="00F45AA9" w:rsidP="00F45AA9">
      <w:pPr>
        <w:ind w:left="2975" w:firstLine="565"/>
        <w:jc w:val="center"/>
        <w:rPr>
          <w:bCs/>
          <w:sz w:val="22"/>
          <w:szCs w:val="22"/>
        </w:rPr>
      </w:pPr>
    </w:p>
    <w:p w14:paraId="5225E600" w14:textId="77777777" w:rsidR="00F45AA9" w:rsidRPr="009B2103" w:rsidRDefault="00F45AA9" w:rsidP="00F45AA9">
      <w:pPr>
        <w:ind w:left="2975" w:firstLine="565"/>
        <w:jc w:val="center"/>
        <w:rPr>
          <w:bCs/>
          <w:sz w:val="22"/>
          <w:szCs w:val="22"/>
        </w:rPr>
      </w:pPr>
    </w:p>
    <w:p w14:paraId="12F5819E" w14:textId="77777777" w:rsidR="00F45AA9" w:rsidRPr="009B2103" w:rsidRDefault="00F45AA9" w:rsidP="00F45AA9">
      <w:pPr>
        <w:ind w:left="2975" w:firstLine="565"/>
        <w:jc w:val="center"/>
        <w:rPr>
          <w:bCs/>
          <w:sz w:val="22"/>
          <w:szCs w:val="22"/>
        </w:rPr>
      </w:pPr>
    </w:p>
    <w:p w14:paraId="6F7A4849" w14:textId="77777777" w:rsidR="00F45AA9" w:rsidRPr="009B2103" w:rsidRDefault="00F45AA9" w:rsidP="00F45AA9">
      <w:pPr>
        <w:ind w:left="2975" w:firstLine="565"/>
        <w:jc w:val="center"/>
        <w:rPr>
          <w:bCs/>
          <w:sz w:val="22"/>
          <w:szCs w:val="22"/>
        </w:rPr>
      </w:pPr>
    </w:p>
    <w:p w14:paraId="41341A12" w14:textId="77777777" w:rsidR="00F45AA9" w:rsidRPr="009B2103" w:rsidRDefault="00F45AA9" w:rsidP="00F45AA9">
      <w:pPr>
        <w:ind w:left="2975" w:firstLine="565"/>
        <w:jc w:val="center"/>
        <w:rPr>
          <w:bCs/>
          <w:sz w:val="22"/>
          <w:szCs w:val="22"/>
        </w:rPr>
      </w:pPr>
    </w:p>
    <w:p w14:paraId="06D900A1" w14:textId="77777777" w:rsidR="00F45AA9" w:rsidRPr="009B2103" w:rsidRDefault="00F45AA9" w:rsidP="00F45AA9">
      <w:pPr>
        <w:ind w:left="2975" w:firstLine="565"/>
        <w:jc w:val="center"/>
        <w:rPr>
          <w:bCs/>
          <w:sz w:val="22"/>
          <w:szCs w:val="22"/>
        </w:rPr>
      </w:pPr>
    </w:p>
    <w:p w14:paraId="4DF9DD08" w14:textId="77777777" w:rsidR="00F45AA9" w:rsidRPr="009B2103" w:rsidRDefault="00F45AA9" w:rsidP="00F45AA9">
      <w:pPr>
        <w:ind w:left="2975" w:firstLine="565"/>
        <w:jc w:val="center"/>
        <w:rPr>
          <w:bCs/>
          <w:sz w:val="22"/>
          <w:szCs w:val="22"/>
        </w:rPr>
      </w:pPr>
    </w:p>
    <w:p w14:paraId="05A14CC2" w14:textId="609EA941" w:rsidR="00F45AA9" w:rsidRPr="009B2103" w:rsidRDefault="00F45AA9" w:rsidP="00F45AA9">
      <w:pPr>
        <w:ind w:left="2975" w:firstLine="565"/>
        <w:jc w:val="center"/>
        <w:rPr>
          <w:bCs/>
          <w:sz w:val="22"/>
          <w:szCs w:val="22"/>
        </w:rPr>
      </w:pPr>
    </w:p>
    <w:p w14:paraId="41CFFA21" w14:textId="77777777" w:rsidR="00AB53C3" w:rsidRPr="009B2103" w:rsidRDefault="00AB53C3" w:rsidP="00F45AA9">
      <w:pPr>
        <w:ind w:left="2975" w:firstLine="565"/>
        <w:jc w:val="center"/>
        <w:rPr>
          <w:bCs/>
          <w:sz w:val="22"/>
          <w:szCs w:val="22"/>
        </w:rPr>
      </w:pPr>
    </w:p>
    <w:p w14:paraId="180A6195" w14:textId="77777777" w:rsidR="00F45AA9" w:rsidRPr="009B2103" w:rsidRDefault="00F45AA9" w:rsidP="00F45AA9">
      <w:pPr>
        <w:ind w:left="2975" w:firstLine="565"/>
        <w:jc w:val="center"/>
        <w:rPr>
          <w:bCs/>
          <w:sz w:val="22"/>
          <w:szCs w:val="22"/>
        </w:rPr>
      </w:pPr>
    </w:p>
    <w:p w14:paraId="0686345B" w14:textId="77777777" w:rsidR="00F45AA9" w:rsidRPr="009B2103" w:rsidRDefault="00F45AA9" w:rsidP="00F45AA9">
      <w:pPr>
        <w:pStyle w:val="Nadpis1"/>
        <w:spacing w:before="0" w:after="0"/>
        <w:ind w:left="720" w:hanging="720"/>
        <w:rPr>
          <w:rFonts w:ascii="Times New Roman" w:hAnsi="Times New Roman" w:cs="Times New Roman"/>
          <w:color w:val="FF0000"/>
          <w:sz w:val="22"/>
          <w:szCs w:val="22"/>
        </w:rPr>
      </w:pPr>
      <w:bookmarkStart w:id="15" w:name="_Toc86999173"/>
      <w:bookmarkStart w:id="16" w:name="_Toc122592870"/>
      <w:r w:rsidRPr="009B2103">
        <w:rPr>
          <w:rFonts w:ascii="Times New Roman" w:hAnsi="Times New Roman" w:cs="Times New Roman"/>
          <w:b w:val="0"/>
          <w:bCs w:val="0"/>
          <w:sz w:val="22"/>
          <w:szCs w:val="22"/>
        </w:rPr>
        <w:lastRenderedPageBreak/>
        <w:t>Príloha č. 3 zmluvy</w:t>
      </w:r>
      <w:bookmarkEnd w:id="15"/>
      <w:bookmarkEnd w:id="16"/>
    </w:p>
    <w:p w14:paraId="65933E0E" w14:textId="77777777" w:rsidR="00F45AA9" w:rsidRPr="009B2103" w:rsidRDefault="00F45AA9" w:rsidP="00F45AA9">
      <w:pPr>
        <w:pStyle w:val="Nadpis1"/>
        <w:spacing w:before="0" w:after="0"/>
        <w:ind w:left="0"/>
        <w:jc w:val="center"/>
        <w:rPr>
          <w:rFonts w:ascii="Times New Roman" w:hAnsi="Times New Roman" w:cs="Times New Roman"/>
          <w:sz w:val="22"/>
          <w:szCs w:val="22"/>
        </w:rPr>
      </w:pPr>
    </w:p>
    <w:p w14:paraId="3BF3C9EC" w14:textId="77777777" w:rsidR="002F1837" w:rsidRPr="009B2103" w:rsidRDefault="002F1837" w:rsidP="002F1837">
      <w:pPr>
        <w:pStyle w:val="Nadpis1"/>
        <w:spacing w:before="0" w:after="0"/>
        <w:ind w:left="0"/>
        <w:jc w:val="center"/>
        <w:rPr>
          <w:rFonts w:ascii="Times New Roman" w:hAnsi="Times New Roman" w:cs="Times New Roman"/>
          <w:sz w:val="22"/>
          <w:szCs w:val="22"/>
        </w:rPr>
      </w:pPr>
      <w:bookmarkStart w:id="17" w:name="_Toc86999174"/>
      <w:bookmarkStart w:id="18" w:name="_Toc108776019"/>
      <w:bookmarkStart w:id="19" w:name="_Toc122592871"/>
      <w:r w:rsidRPr="009B2103">
        <w:rPr>
          <w:rFonts w:ascii="Times New Roman" w:hAnsi="Times New Roman" w:cs="Times New Roman"/>
          <w:sz w:val="22"/>
          <w:szCs w:val="22"/>
        </w:rPr>
        <w:t>ZOZNAM  „Iných osôb“</w:t>
      </w:r>
      <w:bookmarkEnd w:id="17"/>
      <w:bookmarkEnd w:id="18"/>
      <w:bookmarkEnd w:id="19"/>
    </w:p>
    <w:p w14:paraId="12963130" w14:textId="77777777" w:rsidR="002F1837" w:rsidRPr="009B2103" w:rsidRDefault="002F1837" w:rsidP="002F1837">
      <w:pPr>
        <w:pStyle w:val="Nadpis1"/>
        <w:spacing w:before="0" w:after="0"/>
        <w:ind w:left="720" w:hanging="720"/>
        <w:jc w:val="center"/>
        <w:rPr>
          <w:rFonts w:ascii="Times New Roman" w:hAnsi="Times New Roman" w:cs="Times New Roman"/>
          <w:sz w:val="22"/>
          <w:szCs w:val="22"/>
        </w:rPr>
      </w:pPr>
      <w:bookmarkStart w:id="20" w:name="_Toc86999175"/>
      <w:bookmarkStart w:id="21" w:name="_Toc108776020"/>
      <w:bookmarkStart w:id="22" w:name="_Toc122592872"/>
      <w:r w:rsidRPr="009B2103">
        <w:rPr>
          <w:rFonts w:ascii="Times New Roman" w:hAnsi="Times New Roman" w:cs="Times New Roman"/>
          <w:sz w:val="22"/>
          <w:szCs w:val="22"/>
        </w:rPr>
        <w:t>ktoré poskytujú zdroje alebo kapacity Zhotoviteľovi počas platnosti tejto Zmluvy</w:t>
      </w:r>
      <w:bookmarkEnd w:id="20"/>
      <w:bookmarkEnd w:id="21"/>
      <w:bookmarkEnd w:id="22"/>
    </w:p>
    <w:p w14:paraId="26E9B8BC" w14:textId="77777777" w:rsidR="002F1837" w:rsidRPr="009B2103" w:rsidRDefault="002F1837" w:rsidP="002F1837">
      <w:pPr>
        <w:rPr>
          <w:sz w:val="22"/>
          <w:szCs w:val="22"/>
        </w:rPr>
      </w:pPr>
    </w:p>
    <w:p w14:paraId="6F60C3E9" w14:textId="77777777" w:rsidR="002F1837" w:rsidRPr="009B2103" w:rsidRDefault="002F1837" w:rsidP="002F1837">
      <w:pPr>
        <w:jc w:val="both"/>
        <w:rPr>
          <w:sz w:val="22"/>
          <w:szCs w:val="22"/>
        </w:rPr>
      </w:pPr>
      <w:r w:rsidRPr="009B2103">
        <w:rPr>
          <w:sz w:val="22"/>
          <w:szCs w:val="22"/>
        </w:rPr>
        <w:t>(ktorými preukázal splnenie podmienok účasti týkajúcich sa finančného a ekonomického postavenia v zmysle § 33 ZVO a splnenie podmienok účasti týkajúcich sa technickej spôsobilosti alebo odbornej spôsobilosti v zmysle § 34 ZVO vo verejnom obstarávaní, výsledkom ktorého je uzatvorená táto Zmluva)</w:t>
      </w:r>
    </w:p>
    <w:p w14:paraId="6E48A3A6" w14:textId="77777777" w:rsidR="002F1837" w:rsidRPr="009B2103" w:rsidRDefault="002F1837" w:rsidP="002F1837">
      <w:pPr>
        <w:jc w:val="both"/>
        <w:rPr>
          <w:sz w:val="22"/>
          <w:szCs w:val="22"/>
        </w:rPr>
      </w:pPr>
      <w:r w:rsidRPr="009B2103">
        <w:rPr>
          <w:sz w:val="22"/>
          <w:szCs w:val="22"/>
        </w:rPr>
        <w:t> </w:t>
      </w:r>
    </w:p>
    <w:p w14:paraId="73BB079F" w14:textId="77777777" w:rsidR="002F1837" w:rsidRPr="009B2103" w:rsidRDefault="002F1837" w:rsidP="002F1837">
      <w:pPr>
        <w:rPr>
          <w:sz w:val="22"/>
          <w:szCs w:val="22"/>
        </w:rPr>
      </w:pPr>
      <w:r w:rsidRPr="009B2103">
        <w:rPr>
          <w:sz w:val="22"/>
          <w:szCs w:val="22"/>
        </w:rPr>
        <w:t xml:space="preserve">A) „ Iná osoba“ v kontexte § 33 ods. 2 zákona č. 343/2015 Z.z. </w:t>
      </w:r>
    </w:p>
    <w:p w14:paraId="69204363" w14:textId="77777777" w:rsidR="002F1837" w:rsidRPr="009B2103" w:rsidRDefault="002F1837" w:rsidP="002F1837">
      <w:pPr>
        <w:rPr>
          <w:sz w:val="22"/>
          <w:szCs w:val="22"/>
        </w:rPr>
      </w:pPr>
      <w:r w:rsidRPr="009B2103">
        <w:rPr>
          <w:sz w:val="22"/>
          <w:szCs w:val="22"/>
        </w:rPr>
        <w:t>(zdroje týkajúce sa podmienok účasti v zmysle § 33 ods. 1 písm. c) ZVO)</w:t>
      </w:r>
    </w:p>
    <w:p w14:paraId="15C62B12" w14:textId="77777777" w:rsidR="002F1837" w:rsidRPr="009B2103" w:rsidRDefault="002F1837" w:rsidP="002F1837">
      <w:pPr>
        <w:ind w:firstLine="708"/>
        <w:rPr>
          <w:sz w:val="22"/>
          <w:szCs w:val="22"/>
        </w:rPr>
      </w:pPr>
      <w:r w:rsidRPr="009B2103">
        <w:rPr>
          <w:b/>
          <w:bCs/>
          <w:i/>
          <w:iCs/>
          <w:sz w:val="22"/>
          <w:szCs w:val="22"/>
        </w:rPr>
        <w:t> </w:t>
      </w:r>
    </w:p>
    <w:tbl>
      <w:tblPr>
        <w:tblW w:w="5000" w:type="pct"/>
        <w:tblCellMar>
          <w:left w:w="0" w:type="dxa"/>
          <w:right w:w="0" w:type="dxa"/>
        </w:tblCellMar>
        <w:tblLook w:val="04A0" w:firstRow="1" w:lastRow="0" w:firstColumn="1" w:lastColumn="0" w:noHBand="0" w:noVBand="1"/>
      </w:tblPr>
      <w:tblGrid>
        <w:gridCol w:w="473"/>
        <w:gridCol w:w="1359"/>
        <w:gridCol w:w="1385"/>
        <w:gridCol w:w="1351"/>
        <w:gridCol w:w="1561"/>
        <w:gridCol w:w="930"/>
        <w:gridCol w:w="1672"/>
        <w:gridCol w:w="1351"/>
      </w:tblGrid>
      <w:tr w:rsidR="002F1837" w:rsidRPr="009B2103" w14:paraId="77C59339" w14:textId="77777777" w:rsidTr="00386105">
        <w:trPr>
          <w:trHeight w:val="567"/>
        </w:trPr>
        <w:tc>
          <w:tcPr>
            <w:tcW w:w="235"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E6F1FE9" w14:textId="77777777" w:rsidR="002F1837" w:rsidRPr="009B2103" w:rsidRDefault="002F1837" w:rsidP="00386105">
            <w:pPr>
              <w:rPr>
                <w:b/>
                <w:bCs/>
                <w:sz w:val="22"/>
                <w:szCs w:val="22"/>
              </w:rPr>
            </w:pPr>
            <w:r w:rsidRPr="009B2103">
              <w:rPr>
                <w:b/>
                <w:bCs/>
                <w:sz w:val="22"/>
                <w:szCs w:val="22"/>
              </w:rPr>
              <w:t xml:space="preserve">P. č. </w:t>
            </w:r>
          </w:p>
        </w:tc>
        <w:tc>
          <w:tcPr>
            <w:tcW w:w="67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8282DB3" w14:textId="77777777" w:rsidR="002F1837" w:rsidRPr="009B2103" w:rsidRDefault="002F1837" w:rsidP="00386105">
            <w:pPr>
              <w:rPr>
                <w:b/>
                <w:bCs/>
                <w:sz w:val="22"/>
                <w:szCs w:val="22"/>
              </w:rPr>
            </w:pPr>
            <w:r w:rsidRPr="009B2103">
              <w:rPr>
                <w:b/>
                <w:bCs/>
                <w:sz w:val="22"/>
                <w:szCs w:val="22"/>
              </w:rPr>
              <w:t>Názov, Sídlo</w:t>
            </w:r>
          </w:p>
          <w:p w14:paraId="786DEFD6" w14:textId="77777777" w:rsidR="002F1837" w:rsidRPr="009B2103" w:rsidRDefault="002F1837" w:rsidP="00386105">
            <w:pPr>
              <w:rPr>
                <w:b/>
                <w:bCs/>
                <w:sz w:val="22"/>
                <w:szCs w:val="22"/>
              </w:rPr>
            </w:pPr>
            <w:r w:rsidRPr="009B2103">
              <w:rPr>
                <w:b/>
                <w:bCs/>
                <w:sz w:val="22"/>
                <w:szCs w:val="22"/>
              </w:rPr>
              <w:t> </w:t>
            </w:r>
          </w:p>
        </w:tc>
        <w:tc>
          <w:tcPr>
            <w:tcW w:w="68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C96CD58" w14:textId="77777777" w:rsidR="002F1837" w:rsidRPr="009B2103" w:rsidRDefault="002F1837" w:rsidP="00386105">
            <w:pPr>
              <w:rPr>
                <w:b/>
                <w:bCs/>
                <w:sz w:val="22"/>
                <w:szCs w:val="22"/>
              </w:rPr>
            </w:pPr>
            <w:r w:rsidRPr="009B2103">
              <w:rPr>
                <w:b/>
                <w:bCs/>
                <w:sz w:val="22"/>
                <w:szCs w:val="22"/>
              </w:rPr>
              <w:t>Meno a priezvisko osoby oprávnenej konať za „inú osobu“</w:t>
            </w:r>
          </w:p>
        </w:tc>
        <w:tc>
          <w:tcPr>
            <w:tcW w:w="67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0507253" w14:textId="77777777" w:rsidR="002F1837" w:rsidRPr="009B2103" w:rsidRDefault="002F1837" w:rsidP="00386105">
            <w:pPr>
              <w:rPr>
                <w:b/>
                <w:bCs/>
                <w:sz w:val="22"/>
                <w:szCs w:val="22"/>
              </w:rPr>
            </w:pPr>
            <w:r w:rsidRPr="009B2103">
              <w:rPr>
                <w:b/>
                <w:bCs/>
                <w:sz w:val="22"/>
                <w:szCs w:val="22"/>
              </w:rPr>
              <w:t xml:space="preserve">Dátum narodenia osoby oprávnenej konať za „inú osobu“ </w:t>
            </w:r>
          </w:p>
        </w:tc>
        <w:tc>
          <w:tcPr>
            <w:tcW w:w="77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93EAD53" w14:textId="77777777" w:rsidR="002F1837" w:rsidRPr="009B2103" w:rsidRDefault="002F1837" w:rsidP="00386105">
            <w:pPr>
              <w:rPr>
                <w:b/>
                <w:bCs/>
                <w:sz w:val="22"/>
                <w:szCs w:val="22"/>
              </w:rPr>
            </w:pPr>
            <w:r w:rsidRPr="009B2103">
              <w:rPr>
                <w:b/>
                <w:bCs/>
                <w:sz w:val="22"/>
                <w:szCs w:val="22"/>
              </w:rPr>
              <w:t>Adresa pobytu osoby oprávnenej konať za „inú osobu“</w:t>
            </w:r>
          </w:p>
        </w:tc>
        <w:tc>
          <w:tcPr>
            <w:tcW w:w="46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48C1475" w14:textId="77777777" w:rsidR="002F1837" w:rsidRPr="009B2103" w:rsidRDefault="002F1837" w:rsidP="00386105">
            <w:pPr>
              <w:rPr>
                <w:b/>
                <w:bCs/>
                <w:sz w:val="22"/>
                <w:szCs w:val="22"/>
              </w:rPr>
            </w:pPr>
            <w:r w:rsidRPr="009B2103">
              <w:rPr>
                <w:b/>
                <w:bCs/>
                <w:sz w:val="22"/>
                <w:szCs w:val="22"/>
              </w:rPr>
              <w:t>IČO</w:t>
            </w:r>
          </w:p>
        </w:tc>
        <w:tc>
          <w:tcPr>
            <w:tcW w:w="829"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CF99508" w14:textId="77777777" w:rsidR="002F1837" w:rsidRPr="009B2103" w:rsidRDefault="002F1837" w:rsidP="00386105">
            <w:pPr>
              <w:rPr>
                <w:b/>
                <w:bCs/>
                <w:sz w:val="22"/>
                <w:szCs w:val="22"/>
              </w:rPr>
            </w:pPr>
            <w:r w:rsidRPr="009B2103">
              <w:rPr>
                <w:b/>
                <w:bCs/>
                <w:sz w:val="22"/>
                <w:szCs w:val="22"/>
              </w:rPr>
              <w:t>Predmet záväzku „inej osoby“</w:t>
            </w:r>
          </w:p>
        </w:tc>
        <w:tc>
          <w:tcPr>
            <w:tcW w:w="67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DD74D83" w14:textId="77777777" w:rsidR="002F1837" w:rsidRPr="009B2103" w:rsidRDefault="002F1837" w:rsidP="00386105">
            <w:pPr>
              <w:rPr>
                <w:b/>
                <w:bCs/>
                <w:sz w:val="22"/>
                <w:szCs w:val="22"/>
              </w:rPr>
            </w:pPr>
            <w:r w:rsidRPr="009B2103">
              <w:rPr>
                <w:b/>
                <w:bCs/>
                <w:sz w:val="22"/>
                <w:szCs w:val="22"/>
              </w:rPr>
              <w:t>Rozsah záväzku „inej osoby“</w:t>
            </w:r>
          </w:p>
        </w:tc>
      </w:tr>
      <w:tr w:rsidR="002F1837" w:rsidRPr="009B2103" w14:paraId="40A2FE74" w14:textId="77777777" w:rsidTr="00386105">
        <w:trPr>
          <w:trHeight w:val="567"/>
        </w:trPr>
        <w:tc>
          <w:tcPr>
            <w:tcW w:w="23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1ADDCA1" w14:textId="77777777" w:rsidR="002F1837" w:rsidRPr="009B2103" w:rsidRDefault="002F1837" w:rsidP="00386105">
            <w:pPr>
              <w:rPr>
                <w:sz w:val="22"/>
                <w:szCs w:val="22"/>
              </w:rPr>
            </w:pPr>
            <w:r w:rsidRPr="009B2103">
              <w:rPr>
                <w:b/>
                <w:bCs/>
                <w:sz w:val="22"/>
                <w:szCs w:val="22"/>
              </w:rPr>
              <w:t> </w:t>
            </w:r>
          </w:p>
        </w:tc>
        <w:tc>
          <w:tcPr>
            <w:tcW w:w="67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5F5EE1F" w14:textId="77777777" w:rsidR="002F1837" w:rsidRPr="009B2103" w:rsidRDefault="002F1837" w:rsidP="00386105">
            <w:pPr>
              <w:rPr>
                <w:sz w:val="22"/>
                <w:szCs w:val="22"/>
              </w:rPr>
            </w:pPr>
            <w:r w:rsidRPr="009B2103">
              <w:rPr>
                <w:b/>
                <w:bCs/>
                <w:sz w:val="22"/>
                <w:szCs w:val="22"/>
              </w:rPr>
              <w:t> </w:t>
            </w:r>
          </w:p>
        </w:tc>
        <w:tc>
          <w:tcPr>
            <w:tcW w:w="687"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6BCE8D0" w14:textId="77777777" w:rsidR="002F1837" w:rsidRPr="009B2103" w:rsidRDefault="002F1837" w:rsidP="00386105">
            <w:pPr>
              <w:rPr>
                <w:sz w:val="22"/>
                <w:szCs w:val="22"/>
              </w:rPr>
            </w:pPr>
            <w:r w:rsidRPr="009B2103">
              <w:rPr>
                <w:b/>
                <w:bCs/>
                <w:sz w:val="22"/>
                <w:szCs w:val="22"/>
              </w:rPr>
              <w:t> </w:t>
            </w:r>
          </w:p>
        </w:tc>
        <w:tc>
          <w:tcPr>
            <w:tcW w:w="670"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83C4D55" w14:textId="77777777" w:rsidR="002F1837" w:rsidRPr="009B2103" w:rsidRDefault="002F1837" w:rsidP="00386105">
            <w:pPr>
              <w:rPr>
                <w:sz w:val="22"/>
                <w:szCs w:val="22"/>
              </w:rPr>
            </w:pPr>
            <w:r w:rsidRPr="009B2103">
              <w:rPr>
                <w:b/>
                <w:bCs/>
                <w:sz w:val="22"/>
                <w:szCs w:val="22"/>
              </w:rPr>
              <w:t> </w:t>
            </w:r>
          </w:p>
        </w:tc>
        <w:tc>
          <w:tcPr>
            <w:tcW w:w="77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C6F5A39" w14:textId="77777777" w:rsidR="002F1837" w:rsidRPr="009B2103" w:rsidRDefault="002F1837" w:rsidP="00386105">
            <w:pPr>
              <w:rPr>
                <w:sz w:val="22"/>
                <w:szCs w:val="22"/>
              </w:rPr>
            </w:pPr>
            <w:r w:rsidRPr="009B2103">
              <w:rPr>
                <w:b/>
                <w:bCs/>
                <w:sz w:val="22"/>
                <w:szCs w:val="22"/>
              </w:rPr>
              <w:t> </w:t>
            </w:r>
          </w:p>
        </w:tc>
        <w:tc>
          <w:tcPr>
            <w:tcW w:w="461"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6E4F3DB" w14:textId="77777777" w:rsidR="002F1837" w:rsidRPr="009B2103" w:rsidRDefault="002F1837" w:rsidP="00386105">
            <w:pPr>
              <w:rPr>
                <w:sz w:val="22"/>
                <w:szCs w:val="22"/>
              </w:rPr>
            </w:pPr>
            <w:r w:rsidRPr="009B2103">
              <w:rPr>
                <w:b/>
                <w:bCs/>
                <w:sz w:val="22"/>
                <w:szCs w:val="22"/>
              </w:rPr>
              <w:t> </w:t>
            </w:r>
          </w:p>
        </w:tc>
        <w:tc>
          <w:tcPr>
            <w:tcW w:w="829"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86BE669" w14:textId="77777777" w:rsidR="002F1837" w:rsidRPr="009B2103" w:rsidRDefault="002F1837" w:rsidP="00386105">
            <w:pPr>
              <w:rPr>
                <w:sz w:val="22"/>
                <w:szCs w:val="22"/>
              </w:rPr>
            </w:pPr>
            <w:r w:rsidRPr="009B2103">
              <w:rPr>
                <w:b/>
                <w:bCs/>
                <w:sz w:val="22"/>
                <w:szCs w:val="22"/>
              </w:rPr>
              <w:t> </w:t>
            </w:r>
          </w:p>
        </w:tc>
        <w:tc>
          <w:tcPr>
            <w:tcW w:w="671"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E73196C" w14:textId="77777777" w:rsidR="002F1837" w:rsidRPr="009B2103" w:rsidRDefault="002F1837" w:rsidP="00386105">
            <w:pPr>
              <w:rPr>
                <w:sz w:val="22"/>
                <w:szCs w:val="22"/>
              </w:rPr>
            </w:pPr>
            <w:r w:rsidRPr="009B2103">
              <w:rPr>
                <w:b/>
                <w:bCs/>
                <w:sz w:val="22"/>
                <w:szCs w:val="22"/>
              </w:rPr>
              <w:t> </w:t>
            </w:r>
          </w:p>
        </w:tc>
      </w:tr>
    </w:tbl>
    <w:p w14:paraId="48088726" w14:textId="77777777" w:rsidR="002F1837" w:rsidRPr="009B2103" w:rsidRDefault="002F1837" w:rsidP="002F1837">
      <w:pPr>
        <w:rPr>
          <w:b/>
          <w:bCs/>
          <w:i/>
          <w:iCs/>
          <w:sz w:val="22"/>
          <w:szCs w:val="22"/>
        </w:rPr>
      </w:pPr>
    </w:p>
    <w:p w14:paraId="0A35A2F0" w14:textId="77777777" w:rsidR="002F1837" w:rsidRPr="009B2103" w:rsidRDefault="002F1837" w:rsidP="002F1837">
      <w:pPr>
        <w:rPr>
          <w:sz w:val="22"/>
          <w:szCs w:val="22"/>
        </w:rPr>
      </w:pPr>
      <w:r w:rsidRPr="009B2103">
        <w:rPr>
          <w:b/>
          <w:bCs/>
          <w:i/>
          <w:iCs/>
          <w:sz w:val="22"/>
          <w:szCs w:val="22"/>
        </w:rPr>
        <w:t xml:space="preserve">Poznámka: </w:t>
      </w:r>
      <w:r w:rsidRPr="009B2103">
        <w:rPr>
          <w:i/>
          <w:iCs/>
          <w:sz w:val="22"/>
          <w:szCs w:val="22"/>
        </w:rPr>
        <w:t>v prípade potreby je možné počet riadkov zvýšiť.</w:t>
      </w:r>
    </w:p>
    <w:p w14:paraId="46B87467" w14:textId="77777777" w:rsidR="002F1837" w:rsidRPr="009B2103" w:rsidRDefault="002F1837" w:rsidP="002F1837">
      <w:pPr>
        <w:ind w:firstLine="708"/>
        <w:rPr>
          <w:sz w:val="22"/>
          <w:szCs w:val="22"/>
        </w:rPr>
      </w:pPr>
      <w:r w:rsidRPr="009B2103">
        <w:rPr>
          <w:b/>
          <w:bCs/>
          <w:sz w:val="22"/>
          <w:szCs w:val="22"/>
        </w:rPr>
        <w:t> </w:t>
      </w:r>
    </w:p>
    <w:p w14:paraId="2D567B7F" w14:textId="77777777" w:rsidR="002F1837" w:rsidRPr="009B2103" w:rsidRDefault="002F1837" w:rsidP="002F1837">
      <w:pPr>
        <w:rPr>
          <w:sz w:val="22"/>
          <w:szCs w:val="22"/>
        </w:rPr>
      </w:pPr>
      <w:r w:rsidRPr="009B2103">
        <w:rPr>
          <w:sz w:val="22"/>
          <w:szCs w:val="22"/>
        </w:rPr>
        <w:t xml:space="preserve">B) „ Iná osoba“ v kontexte § 34 ods. 3 zákona č. 343/2015 Z.z. </w:t>
      </w:r>
    </w:p>
    <w:p w14:paraId="69CC7613" w14:textId="77777777" w:rsidR="002F1837" w:rsidRPr="009B2103" w:rsidRDefault="002F1837" w:rsidP="002F1837">
      <w:pPr>
        <w:rPr>
          <w:sz w:val="22"/>
          <w:szCs w:val="22"/>
        </w:rPr>
      </w:pPr>
      <w:r w:rsidRPr="009B2103">
        <w:rPr>
          <w:sz w:val="22"/>
          <w:szCs w:val="22"/>
        </w:rPr>
        <w:t>(kapacity týkajúce sa podmienok účasti v zmysle § 34 ods. 1 písm. b), d), g) a h) ZVO)</w:t>
      </w:r>
    </w:p>
    <w:p w14:paraId="63DAA6EB" w14:textId="77777777" w:rsidR="002F1837" w:rsidRPr="009B2103" w:rsidRDefault="002F1837" w:rsidP="002F1837">
      <w:pPr>
        <w:ind w:firstLine="708"/>
        <w:rPr>
          <w:sz w:val="22"/>
          <w:szCs w:val="22"/>
        </w:rPr>
      </w:pPr>
      <w:r w:rsidRPr="009B2103">
        <w:rPr>
          <w:b/>
          <w:bCs/>
          <w:i/>
          <w:iCs/>
          <w:sz w:val="22"/>
          <w:szCs w:val="22"/>
        </w:rPr>
        <w:t> </w:t>
      </w:r>
    </w:p>
    <w:tbl>
      <w:tblPr>
        <w:tblW w:w="5000" w:type="pct"/>
        <w:tblCellMar>
          <w:left w:w="0" w:type="dxa"/>
          <w:right w:w="0" w:type="dxa"/>
        </w:tblCellMar>
        <w:tblLook w:val="04A0" w:firstRow="1" w:lastRow="0" w:firstColumn="1" w:lastColumn="0" w:noHBand="0" w:noVBand="1"/>
      </w:tblPr>
      <w:tblGrid>
        <w:gridCol w:w="406"/>
        <w:gridCol w:w="1213"/>
        <w:gridCol w:w="2111"/>
        <w:gridCol w:w="1280"/>
        <w:gridCol w:w="1434"/>
        <w:gridCol w:w="809"/>
        <w:gridCol w:w="1593"/>
        <w:gridCol w:w="1236"/>
      </w:tblGrid>
      <w:tr w:rsidR="002F1837" w:rsidRPr="009B2103" w14:paraId="5EDBEC95" w14:textId="77777777" w:rsidTr="00386105">
        <w:trPr>
          <w:trHeight w:val="567"/>
        </w:trPr>
        <w:tc>
          <w:tcPr>
            <w:tcW w:w="234"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642746A" w14:textId="77777777" w:rsidR="002F1837" w:rsidRPr="009B2103" w:rsidRDefault="002F1837" w:rsidP="00386105">
            <w:pPr>
              <w:rPr>
                <w:b/>
                <w:bCs/>
                <w:sz w:val="22"/>
                <w:szCs w:val="22"/>
              </w:rPr>
            </w:pPr>
            <w:r w:rsidRPr="009B2103">
              <w:rPr>
                <w:b/>
                <w:bCs/>
                <w:sz w:val="22"/>
                <w:szCs w:val="22"/>
              </w:rPr>
              <w:t xml:space="preserve">P. č. </w:t>
            </w:r>
          </w:p>
        </w:tc>
        <w:tc>
          <w:tcPr>
            <w:tcW w:w="68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E78E7B0" w14:textId="77777777" w:rsidR="002F1837" w:rsidRPr="009B2103" w:rsidRDefault="002F1837" w:rsidP="00386105">
            <w:pPr>
              <w:rPr>
                <w:b/>
                <w:bCs/>
                <w:sz w:val="22"/>
                <w:szCs w:val="22"/>
              </w:rPr>
            </w:pPr>
            <w:r w:rsidRPr="009B2103">
              <w:rPr>
                <w:b/>
                <w:bCs/>
                <w:sz w:val="22"/>
                <w:szCs w:val="22"/>
              </w:rPr>
              <w:t>Názov, Sídlo</w:t>
            </w:r>
          </w:p>
          <w:p w14:paraId="0F5D3B55" w14:textId="77777777" w:rsidR="002F1837" w:rsidRPr="009B2103" w:rsidRDefault="002F1837" w:rsidP="00386105">
            <w:pPr>
              <w:rPr>
                <w:b/>
                <w:bCs/>
                <w:sz w:val="22"/>
                <w:szCs w:val="22"/>
              </w:rPr>
            </w:pPr>
            <w:r w:rsidRPr="009B2103">
              <w:rPr>
                <w:b/>
                <w:bCs/>
                <w:sz w:val="22"/>
                <w:szCs w:val="22"/>
              </w:rPr>
              <w:t> </w:t>
            </w:r>
          </w:p>
        </w:tc>
        <w:tc>
          <w:tcPr>
            <w:tcW w:w="1106"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6B9F10B" w14:textId="77777777" w:rsidR="002F1837" w:rsidRPr="009B2103" w:rsidRDefault="002F1837" w:rsidP="00386105">
            <w:pPr>
              <w:rPr>
                <w:b/>
                <w:bCs/>
                <w:sz w:val="22"/>
                <w:szCs w:val="22"/>
              </w:rPr>
            </w:pPr>
            <w:r w:rsidRPr="009B2103">
              <w:rPr>
                <w:b/>
                <w:bCs/>
                <w:sz w:val="22"/>
                <w:szCs w:val="22"/>
              </w:rPr>
              <w:t>Meno a priezvisko osoby oprávnenej konať za „inú osobu“</w:t>
            </w:r>
          </w:p>
        </w:tc>
        <w:tc>
          <w:tcPr>
            <w:tcW w:w="22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660D936" w14:textId="77777777" w:rsidR="002F1837" w:rsidRPr="009B2103" w:rsidRDefault="002F1837" w:rsidP="00386105">
            <w:pPr>
              <w:rPr>
                <w:b/>
                <w:bCs/>
                <w:sz w:val="22"/>
                <w:szCs w:val="22"/>
              </w:rPr>
            </w:pPr>
            <w:r w:rsidRPr="009B2103">
              <w:rPr>
                <w:b/>
                <w:bCs/>
                <w:sz w:val="22"/>
                <w:szCs w:val="22"/>
              </w:rPr>
              <w:t xml:space="preserve">Dátum narodenia osoby oprávnenej konať za „inú osobu“ </w:t>
            </w:r>
          </w:p>
        </w:tc>
        <w:tc>
          <w:tcPr>
            <w:tcW w:w="77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C79B884" w14:textId="77777777" w:rsidR="002F1837" w:rsidRPr="009B2103" w:rsidRDefault="002F1837" w:rsidP="00386105">
            <w:pPr>
              <w:rPr>
                <w:b/>
                <w:bCs/>
                <w:sz w:val="22"/>
                <w:szCs w:val="22"/>
              </w:rPr>
            </w:pPr>
            <w:r w:rsidRPr="009B2103">
              <w:rPr>
                <w:b/>
                <w:bCs/>
                <w:sz w:val="22"/>
                <w:szCs w:val="22"/>
              </w:rPr>
              <w:t>Adresa pobytu osoby oprávnenej konať za „inú osobu“</w:t>
            </w:r>
          </w:p>
        </w:tc>
        <w:tc>
          <w:tcPr>
            <w:tcW w:w="46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4A8A03C" w14:textId="77777777" w:rsidR="002F1837" w:rsidRPr="009B2103" w:rsidRDefault="002F1837" w:rsidP="00386105">
            <w:pPr>
              <w:rPr>
                <w:b/>
                <w:bCs/>
                <w:sz w:val="22"/>
                <w:szCs w:val="22"/>
              </w:rPr>
            </w:pPr>
            <w:r w:rsidRPr="009B2103">
              <w:rPr>
                <w:b/>
                <w:bCs/>
                <w:sz w:val="22"/>
                <w:szCs w:val="22"/>
              </w:rPr>
              <w:t>IČO</w:t>
            </w:r>
          </w:p>
        </w:tc>
        <w:tc>
          <w:tcPr>
            <w:tcW w:w="849"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417D013" w14:textId="77777777" w:rsidR="002F1837" w:rsidRPr="009B2103" w:rsidRDefault="002F1837" w:rsidP="00386105">
            <w:pPr>
              <w:rPr>
                <w:b/>
                <w:bCs/>
                <w:sz w:val="22"/>
                <w:szCs w:val="22"/>
              </w:rPr>
            </w:pPr>
            <w:r w:rsidRPr="009B2103">
              <w:rPr>
                <w:b/>
                <w:bCs/>
                <w:sz w:val="22"/>
                <w:szCs w:val="22"/>
              </w:rPr>
              <w:t>Predmet záväzku „inej osoby“</w:t>
            </w:r>
          </w:p>
        </w:tc>
        <w:tc>
          <w:tcPr>
            <w:tcW w:w="67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0963E2C" w14:textId="77777777" w:rsidR="002F1837" w:rsidRPr="009B2103" w:rsidRDefault="002F1837" w:rsidP="00386105">
            <w:pPr>
              <w:rPr>
                <w:b/>
                <w:bCs/>
                <w:sz w:val="22"/>
                <w:szCs w:val="22"/>
              </w:rPr>
            </w:pPr>
            <w:r w:rsidRPr="009B2103">
              <w:rPr>
                <w:b/>
                <w:bCs/>
                <w:sz w:val="22"/>
                <w:szCs w:val="22"/>
              </w:rPr>
              <w:t>Rozsah záväzku „inej osoby“</w:t>
            </w:r>
          </w:p>
        </w:tc>
      </w:tr>
      <w:tr w:rsidR="002F1837" w:rsidRPr="009B2103" w14:paraId="17388F23" w14:textId="77777777" w:rsidTr="00386105">
        <w:trPr>
          <w:trHeight w:val="567"/>
        </w:trPr>
        <w:tc>
          <w:tcPr>
            <w:tcW w:w="23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60FFEB9" w14:textId="77777777" w:rsidR="002F1837" w:rsidRPr="009B2103" w:rsidRDefault="002F1837" w:rsidP="00386105">
            <w:pPr>
              <w:rPr>
                <w:sz w:val="22"/>
                <w:szCs w:val="22"/>
              </w:rPr>
            </w:pPr>
          </w:p>
        </w:tc>
        <w:tc>
          <w:tcPr>
            <w:tcW w:w="687" w:type="pct"/>
            <w:tcBorders>
              <w:top w:val="nil"/>
              <w:left w:val="nil"/>
              <w:bottom w:val="single" w:sz="8" w:space="0" w:color="auto"/>
              <w:right w:val="single" w:sz="8" w:space="0" w:color="auto"/>
            </w:tcBorders>
            <w:tcMar>
              <w:top w:w="0" w:type="dxa"/>
              <w:left w:w="108" w:type="dxa"/>
              <w:bottom w:w="0" w:type="dxa"/>
              <w:right w:w="108" w:type="dxa"/>
            </w:tcMar>
          </w:tcPr>
          <w:p w14:paraId="1EABDCF2" w14:textId="77777777" w:rsidR="002F1837" w:rsidRPr="009B2103" w:rsidRDefault="002F1837" w:rsidP="00386105">
            <w:pPr>
              <w:rPr>
                <w:sz w:val="22"/>
                <w:szCs w:val="22"/>
              </w:rPr>
            </w:pPr>
          </w:p>
        </w:tc>
        <w:tc>
          <w:tcPr>
            <w:tcW w:w="1106" w:type="pct"/>
            <w:tcBorders>
              <w:top w:val="nil"/>
              <w:left w:val="nil"/>
              <w:bottom w:val="single" w:sz="8" w:space="0" w:color="auto"/>
              <w:right w:val="single" w:sz="8" w:space="0" w:color="auto"/>
            </w:tcBorders>
            <w:tcMar>
              <w:top w:w="0" w:type="dxa"/>
              <w:left w:w="108" w:type="dxa"/>
              <w:bottom w:w="0" w:type="dxa"/>
              <w:right w:w="108" w:type="dxa"/>
            </w:tcMar>
          </w:tcPr>
          <w:p w14:paraId="4247EC4E" w14:textId="77777777" w:rsidR="002F1837" w:rsidRPr="009B2103" w:rsidRDefault="002F1837" w:rsidP="00386105">
            <w:pPr>
              <w:rPr>
                <w:sz w:val="22"/>
                <w:szCs w:val="22"/>
              </w:rPr>
            </w:pPr>
          </w:p>
        </w:tc>
        <w:tc>
          <w:tcPr>
            <w:tcW w:w="222" w:type="pct"/>
            <w:tcBorders>
              <w:top w:val="nil"/>
              <w:left w:val="nil"/>
              <w:bottom w:val="single" w:sz="8" w:space="0" w:color="auto"/>
              <w:right w:val="single" w:sz="8" w:space="0" w:color="auto"/>
            </w:tcBorders>
            <w:tcMar>
              <w:top w:w="0" w:type="dxa"/>
              <w:left w:w="108" w:type="dxa"/>
              <w:bottom w:w="0" w:type="dxa"/>
              <w:right w:w="108" w:type="dxa"/>
            </w:tcMar>
          </w:tcPr>
          <w:p w14:paraId="5C41559C" w14:textId="77777777" w:rsidR="002F1837" w:rsidRPr="009B2103" w:rsidRDefault="002F1837" w:rsidP="00386105">
            <w:pPr>
              <w:rPr>
                <w:sz w:val="22"/>
                <w:szCs w:val="22"/>
              </w:rPr>
            </w:pPr>
          </w:p>
        </w:tc>
        <w:tc>
          <w:tcPr>
            <w:tcW w:w="770" w:type="pct"/>
            <w:tcBorders>
              <w:top w:val="nil"/>
              <w:left w:val="nil"/>
              <w:bottom w:val="single" w:sz="8" w:space="0" w:color="auto"/>
              <w:right w:val="single" w:sz="8" w:space="0" w:color="auto"/>
            </w:tcBorders>
            <w:tcMar>
              <w:top w:w="0" w:type="dxa"/>
              <w:left w:w="108" w:type="dxa"/>
              <w:bottom w:w="0" w:type="dxa"/>
              <w:right w:w="108" w:type="dxa"/>
            </w:tcMar>
          </w:tcPr>
          <w:p w14:paraId="517E2361" w14:textId="77777777" w:rsidR="002F1837" w:rsidRPr="009B2103" w:rsidRDefault="002F1837" w:rsidP="00386105">
            <w:pPr>
              <w:rPr>
                <w:sz w:val="22"/>
                <w:szCs w:val="22"/>
              </w:rPr>
            </w:pPr>
          </w:p>
        </w:tc>
        <w:tc>
          <w:tcPr>
            <w:tcW w:w="460" w:type="pct"/>
            <w:tcBorders>
              <w:top w:val="nil"/>
              <w:left w:val="nil"/>
              <w:bottom w:val="single" w:sz="8" w:space="0" w:color="auto"/>
              <w:right w:val="single" w:sz="8" w:space="0" w:color="auto"/>
            </w:tcBorders>
            <w:tcMar>
              <w:top w:w="0" w:type="dxa"/>
              <w:left w:w="108" w:type="dxa"/>
              <w:bottom w:w="0" w:type="dxa"/>
              <w:right w:w="108" w:type="dxa"/>
            </w:tcMar>
          </w:tcPr>
          <w:p w14:paraId="6F2014AE" w14:textId="77777777" w:rsidR="002F1837" w:rsidRPr="009B2103" w:rsidRDefault="002F1837" w:rsidP="00386105">
            <w:pPr>
              <w:rPr>
                <w:sz w:val="22"/>
                <w:szCs w:val="22"/>
              </w:rPr>
            </w:pPr>
          </w:p>
        </w:tc>
        <w:tc>
          <w:tcPr>
            <w:tcW w:w="849" w:type="pct"/>
            <w:tcBorders>
              <w:top w:val="nil"/>
              <w:left w:val="nil"/>
              <w:bottom w:val="single" w:sz="8" w:space="0" w:color="auto"/>
              <w:right w:val="single" w:sz="8" w:space="0" w:color="auto"/>
            </w:tcBorders>
            <w:tcMar>
              <w:top w:w="0" w:type="dxa"/>
              <w:left w:w="108" w:type="dxa"/>
              <w:bottom w:w="0" w:type="dxa"/>
              <w:right w:w="108" w:type="dxa"/>
            </w:tcMar>
          </w:tcPr>
          <w:p w14:paraId="3CC64C40" w14:textId="77777777" w:rsidR="002F1837" w:rsidRPr="009B2103" w:rsidRDefault="002F1837" w:rsidP="00386105">
            <w:pPr>
              <w:rPr>
                <w:sz w:val="22"/>
                <w:szCs w:val="22"/>
              </w:rPr>
            </w:pPr>
          </w:p>
        </w:tc>
        <w:tc>
          <w:tcPr>
            <w:tcW w:w="672" w:type="pct"/>
            <w:tcBorders>
              <w:top w:val="nil"/>
              <w:left w:val="nil"/>
              <w:bottom w:val="single" w:sz="8" w:space="0" w:color="auto"/>
              <w:right w:val="single" w:sz="8" w:space="0" w:color="auto"/>
            </w:tcBorders>
            <w:tcMar>
              <w:top w:w="0" w:type="dxa"/>
              <w:left w:w="108" w:type="dxa"/>
              <w:bottom w:w="0" w:type="dxa"/>
              <w:right w:w="108" w:type="dxa"/>
            </w:tcMar>
          </w:tcPr>
          <w:p w14:paraId="1E68029A" w14:textId="77777777" w:rsidR="002F1837" w:rsidRPr="009B2103" w:rsidRDefault="002F1837" w:rsidP="00386105">
            <w:pPr>
              <w:rPr>
                <w:sz w:val="22"/>
                <w:szCs w:val="22"/>
              </w:rPr>
            </w:pPr>
          </w:p>
        </w:tc>
      </w:tr>
    </w:tbl>
    <w:p w14:paraId="6FD7E63D" w14:textId="77777777" w:rsidR="002F1837" w:rsidRPr="009B2103" w:rsidRDefault="002F1837" w:rsidP="002F1837">
      <w:pPr>
        <w:rPr>
          <w:b/>
          <w:bCs/>
          <w:i/>
          <w:iCs/>
          <w:sz w:val="22"/>
          <w:szCs w:val="22"/>
        </w:rPr>
      </w:pPr>
      <w:r w:rsidRPr="009B2103">
        <w:rPr>
          <w:b/>
          <w:bCs/>
          <w:i/>
          <w:iCs/>
          <w:sz w:val="22"/>
          <w:szCs w:val="22"/>
        </w:rPr>
        <w:t xml:space="preserve">   </w:t>
      </w:r>
    </w:p>
    <w:p w14:paraId="48A898A9" w14:textId="77777777" w:rsidR="002F1837" w:rsidRPr="009B2103" w:rsidRDefault="002F1837" w:rsidP="002F1837">
      <w:pPr>
        <w:rPr>
          <w:b/>
          <w:bCs/>
          <w:i/>
          <w:iCs/>
          <w:sz w:val="22"/>
          <w:szCs w:val="22"/>
        </w:rPr>
      </w:pPr>
      <w:r w:rsidRPr="009B2103">
        <w:rPr>
          <w:b/>
          <w:bCs/>
          <w:i/>
          <w:iCs/>
          <w:sz w:val="22"/>
          <w:szCs w:val="22"/>
        </w:rPr>
        <w:t xml:space="preserve">Poznámka: </w:t>
      </w:r>
      <w:r w:rsidRPr="009B2103">
        <w:rPr>
          <w:i/>
          <w:iCs/>
          <w:sz w:val="22"/>
          <w:szCs w:val="22"/>
        </w:rPr>
        <w:t>v prípade potreby je možné počet riadkov zvýšiť.</w:t>
      </w:r>
    </w:p>
    <w:p w14:paraId="06F577D2" w14:textId="77777777" w:rsidR="002F1837" w:rsidRPr="009B2103" w:rsidRDefault="002F1837" w:rsidP="002F1837">
      <w:pPr>
        <w:ind w:firstLine="708"/>
        <w:rPr>
          <w:sz w:val="22"/>
          <w:szCs w:val="22"/>
        </w:rPr>
      </w:pPr>
      <w:r w:rsidRPr="009B2103">
        <w:rPr>
          <w:b/>
          <w:bCs/>
          <w:sz w:val="22"/>
          <w:szCs w:val="22"/>
        </w:rPr>
        <w:t> </w:t>
      </w:r>
    </w:p>
    <w:p w14:paraId="12026066" w14:textId="77777777" w:rsidR="002F1837" w:rsidRPr="009B2103" w:rsidRDefault="002F1837" w:rsidP="002F1837">
      <w:pPr>
        <w:tabs>
          <w:tab w:val="left" w:pos="5529"/>
        </w:tabs>
        <w:autoSpaceDE w:val="0"/>
        <w:autoSpaceDN w:val="0"/>
        <w:ind w:right="-142"/>
        <w:rPr>
          <w:rFonts w:eastAsia="Batang"/>
          <w:sz w:val="22"/>
          <w:szCs w:val="22"/>
          <w:lang w:bidi="he-IL"/>
        </w:rPr>
      </w:pPr>
      <w:r w:rsidRPr="009B2103">
        <w:rPr>
          <w:rFonts w:eastAsia="Batang"/>
          <w:sz w:val="22"/>
          <w:szCs w:val="22"/>
          <w:lang w:bidi="he-IL"/>
        </w:rPr>
        <w:t>Objednávateľ:</w:t>
      </w:r>
      <w:r w:rsidRPr="009B2103">
        <w:rPr>
          <w:rFonts w:eastAsia="Batang"/>
          <w:sz w:val="22"/>
          <w:szCs w:val="22"/>
          <w:lang w:bidi="he-IL"/>
        </w:rPr>
        <w:tab/>
        <w:t>Zhotoviteľ:</w:t>
      </w:r>
      <w:r w:rsidRPr="009B2103">
        <w:rPr>
          <w:sz w:val="22"/>
          <w:szCs w:val="22"/>
        </w:rPr>
        <w:t xml:space="preserve"> </w:t>
      </w:r>
    </w:p>
    <w:p w14:paraId="0038E9DF" w14:textId="77777777" w:rsidR="002F1837" w:rsidRPr="009B2103" w:rsidRDefault="002F1837" w:rsidP="002F1837">
      <w:pPr>
        <w:autoSpaceDE w:val="0"/>
        <w:autoSpaceDN w:val="0"/>
        <w:ind w:right="-142"/>
        <w:rPr>
          <w:rFonts w:eastAsia="Batang"/>
          <w:b/>
          <w:sz w:val="22"/>
          <w:szCs w:val="22"/>
          <w:lang w:bidi="he-IL"/>
        </w:rPr>
      </w:pPr>
    </w:p>
    <w:p w14:paraId="2270C80F" w14:textId="77777777" w:rsidR="002F1837" w:rsidRPr="009B2103" w:rsidRDefault="002F1837" w:rsidP="002F1837">
      <w:pPr>
        <w:ind w:right="-142"/>
        <w:jc w:val="both"/>
        <w:rPr>
          <w:sz w:val="22"/>
          <w:szCs w:val="22"/>
        </w:rPr>
      </w:pPr>
    </w:p>
    <w:p w14:paraId="5BB7BC31" w14:textId="77777777" w:rsidR="002F1837" w:rsidRPr="009B2103" w:rsidRDefault="002F1837" w:rsidP="002F1837">
      <w:pPr>
        <w:tabs>
          <w:tab w:val="left" w:pos="5529"/>
        </w:tabs>
        <w:suppressAutoHyphens/>
        <w:autoSpaceDE w:val="0"/>
        <w:autoSpaceDN w:val="0"/>
        <w:rPr>
          <w:rFonts w:eastAsia="Batang"/>
          <w:sz w:val="22"/>
          <w:szCs w:val="22"/>
          <w:lang w:bidi="he-IL"/>
        </w:rPr>
      </w:pPr>
      <w:r w:rsidRPr="009B2103">
        <w:rPr>
          <w:rFonts w:eastAsia="Batang"/>
          <w:sz w:val="22"/>
          <w:szCs w:val="22"/>
          <w:lang w:bidi="he-IL"/>
        </w:rPr>
        <w:t>Objednávateľ:</w:t>
      </w:r>
      <w:r w:rsidRPr="009B2103">
        <w:rPr>
          <w:rFonts w:eastAsia="Batang"/>
          <w:sz w:val="22"/>
          <w:szCs w:val="22"/>
          <w:lang w:bidi="he-IL"/>
        </w:rPr>
        <w:tab/>
        <w:t>Zhotoviteľ:</w:t>
      </w:r>
    </w:p>
    <w:p w14:paraId="32BB9CBC" w14:textId="77777777" w:rsidR="002F1837" w:rsidRPr="009B2103" w:rsidRDefault="002F1837" w:rsidP="002F1837">
      <w:pPr>
        <w:autoSpaceDE w:val="0"/>
        <w:autoSpaceDN w:val="0"/>
        <w:rPr>
          <w:rFonts w:eastAsia="Batang"/>
          <w:b/>
          <w:sz w:val="22"/>
          <w:szCs w:val="22"/>
          <w:lang w:bidi="he-IL"/>
        </w:rPr>
      </w:pPr>
    </w:p>
    <w:p w14:paraId="6278B894" w14:textId="77777777" w:rsidR="002F1837" w:rsidRPr="009B2103" w:rsidRDefault="002F1837" w:rsidP="002F1837">
      <w:pPr>
        <w:suppressAutoHyphens/>
        <w:jc w:val="both"/>
        <w:rPr>
          <w:sz w:val="22"/>
          <w:szCs w:val="22"/>
        </w:rPr>
      </w:pPr>
    </w:p>
    <w:p w14:paraId="4C4DEF44" w14:textId="77777777" w:rsidR="002F1837" w:rsidRPr="009B2103" w:rsidRDefault="002F1837" w:rsidP="002F1837">
      <w:pPr>
        <w:tabs>
          <w:tab w:val="left" w:pos="5529"/>
        </w:tabs>
        <w:autoSpaceDE w:val="0"/>
        <w:autoSpaceDN w:val="0"/>
        <w:rPr>
          <w:rFonts w:eastAsia="Batang"/>
          <w:sz w:val="22"/>
          <w:szCs w:val="22"/>
          <w:lang w:bidi="he-IL"/>
        </w:rPr>
      </w:pPr>
      <w:r w:rsidRPr="009B2103">
        <w:rPr>
          <w:rFonts w:eastAsia="Batang"/>
          <w:sz w:val="22"/>
          <w:szCs w:val="22"/>
          <w:lang w:bidi="he-IL"/>
        </w:rPr>
        <w:t>V ............................., dňa:</w:t>
      </w:r>
      <w:r w:rsidRPr="009B2103">
        <w:rPr>
          <w:rFonts w:eastAsia="Batang"/>
          <w:sz w:val="22"/>
          <w:szCs w:val="22"/>
          <w:lang w:bidi="he-IL"/>
        </w:rPr>
        <w:tab/>
        <w:t>V ............................., dňa:</w:t>
      </w:r>
    </w:p>
    <w:p w14:paraId="64E0D3F3" w14:textId="77777777" w:rsidR="002F1837" w:rsidRPr="009B2103" w:rsidRDefault="002F1837" w:rsidP="002F1837">
      <w:pPr>
        <w:autoSpaceDE w:val="0"/>
        <w:autoSpaceDN w:val="0"/>
        <w:rPr>
          <w:rFonts w:eastAsia="Batang"/>
          <w:b/>
          <w:sz w:val="22"/>
          <w:szCs w:val="22"/>
          <w:lang w:bidi="he-IL"/>
        </w:rPr>
      </w:pPr>
    </w:p>
    <w:p w14:paraId="202FFFB9" w14:textId="77777777" w:rsidR="002F1837" w:rsidRPr="009B2103" w:rsidRDefault="002F1837" w:rsidP="002F1837">
      <w:pPr>
        <w:autoSpaceDE w:val="0"/>
        <w:autoSpaceDN w:val="0"/>
        <w:rPr>
          <w:rFonts w:eastAsia="Batang"/>
          <w:b/>
          <w:sz w:val="22"/>
          <w:szCs w:val="22"/>
          <w:lang w:bidi="he-IL"/>
        </w:rPr>
      </w:pPr>
    </w:p>
    <w:p w14:paraId="6C722C01" w14:textId="77777777" w:rsidR="002F1837" w:rsidRPr="009B2103" w:rsidRDefault="002F1837" w:rsidP="002F1837">
      <w:pPr>
        <w:tabs>
          <w:tab w:val="left" w:pos="426"/>
          <w:tab w:val="left" w:pos="5529"/>
        </w:tabs>
        <w:autoSpaceDE w:val="0"/>
        <w:autoSpaceDN w:val="0"/>
        <w:jc w:val="both"/>
        <w:rPr>
          <w:bCs/>
          <w:sz w:val="22"/>
          <w:szCs w:val="22"/>
          <w:vertAlign w:val="superscript"/>
        </w:rPr>
      </w:pPr>
      <w:r w:rsidRPr="009B2103">
        <w:rPr>
          <w:rFonts w:eastAsia="Batang"/>
          <w:sz w:val="22"/>
          <w:szCs w:val="22"/>
          <w:lang w:bidi="he-IL"/>
        </w:rPr>
        <w:t xml:space="preserve">......................................................    </w:t>
      </w:r>
      <w:r w:rsidRPr="009B2103">
        <w:rPr>
          <w:rFonts w:eastAsia="Batang"/>
          <w:sz w:val="22"/>
          <w:szCs w:val="22"/>
          <w:lang w:bidi="he-IL"/>
        </w:rPr>
        <w:tab/>
        <w:t>..........................................................</w:t>
      </w:r>
    </w:p>
    <w:p w14:paraId="7850759E" w14:textId="77777777" w:rsidR="00F45AA9" w:rsidRPr="009B2103" w:rsidRDefault="00F45AA9" w:rsidP="00F45AA9">
      <w:pPr>
        <w:ind w:left="720"/>
        <w:rPr>
          <w:b/>
          <w:color w:val="000000"/>
          <w:sz w:val="22"/>
          <w:szCs w:val="22"/>
          <w:u w:val="single"/>
        </w:rPr>
      </w:pPr>
    </w:p>
    <w:p w14:paraId="1138E120" w14:textId="5BB054F5" w:rsidR="00F45AA9" w:rsidRPr="009B2103" w:rsidRDefault="00F45AA9" w:rsidP="00F45AA9">
      <w:pPr>
        <w:spacing w:after="160" w:line="259" w:lineRule="auto"/>
        <w:rPr>
          <w:b/>
          <w:caps/>
          <w:sz w:val="22"/>
          <w:szCs w:val="22"/>
          <w:lang w:eastAsia="cs-CZ"/>
        </w:rPr>
      </w:pPr>
    </w:p>
    <w:p w14:paraId="65A91A2F" w14:textId="77777777" w:rsidR="00721355" w:rsidRPr="009B2103" w:rsidRDefault="00721355" w:rsidP="00F45AA9">
      <w:pPr>
        <w:spacing w:after="160" w:line="259" w:lineRule="auto"/>
        <w:rPr>
          <w:b/>
          <w:caps/>
          <w:sz w:val="22"/>
          <w:szCs w:val="22"/>
          <w:lang w:eastAsia="cs-CZ"/>
        </w:rPr>
      </w:pPr>
    </w:p>
    <w:p w14:paraId="7AD38025" w14:textId="77777777" w:rsidR="00721355" w:rsidRPr="009B2103" w:rsidRDefault="00721355" w:rsidP="00F45AA9">
      <w:pPr>
        <w:spacing w:after="160" w:line="259" w:lineRule="auto"/>
        <w:rPr>
          <w:b/>
          <w:caps/>
          <w:sz w:val="22"/>
          <w:szCs w:val="22"/>
          <w:lang w:eastAsia="cs-CZ"/>
        </w:rPr>
      </w:pPr>
    </w:p>
    <w:p w14:paraId="438A135A" w14:textId="77777777" w:rsidR="00721355" w:rsidRPr="009B2103" w:rsidRDefault="00721355" w:rsidP="00F45AA9">
      <w:pPr>
        <w:spacing w:after="160" w:line="259" w:lineRule="auto"/>
        <w:rPr>
          <w:b/>
          <w:caps/>
          <w:sz w:val="22"/>
          <w:szCs w:val="22"/>
          <w:lang w:eastAsia="cs-CZ"/>
        </w:rPr>
      </w:pPr>
    </w:p>
    <w:p w14:paraId="4FAC322C" w14:textId="2D586D7D" w:rsidR="00721355" w:rsidRPr="009B2103" w:rsidRDefault="00721355" w:rsidP="00721355">
      <w:pPr>
        <w:pStyle w:val="Nadpis1"/>
        <w:spacing w:before="0"/>
        <w:ind w:left="0"/>
        <w:rPr>
          <w:rFonts w:ascii="Times New Roman" w:hAnsi="Times New Roman" w:cs="Times New Roman"/>
          <w:b w:val="0"/>
          <w:sz w:val="22"/>
          <w:szCs w:val="22"/>
        </w:rPr>
      </w:pPr>
      <w:r w:rsidRPr="009B2103">
        <w:rPr>
          <w:rFonts w:ascii="Times New Roman" w:hAnsi="Times New Roman" w:cs="Times New Roman"/>
          <w:b w:val="0"/>
          <w:sz w:val="22"/>
          <w:szCs w:val="22"/>
        </w:rPr>
        <w:br w:type="column"/>
      </w:r>
      <w:r w:rsidRPr="009B2103">
        <w:rPr>
          <w:rFonts w:ascii="Times New Roman" w:hAnsi="Times New Roman" w:cs="Times New Roman"/>
          <w:b w:val="0"/>
          <w:sz w:val="22"/>
          <w:szCs w:val="22"/>
        </w:rPr>
        <w:lastRenderedPageBreak/>
        <w:t>Príloha č. 5 zmluvy:</w:t>
      </w:r>
      <w:r w:rsidR="004B1740" w:rsidRPr="009B2103">
        <w:t xml:space="preserve"> </w:t>
      </w:r>
      <w:r w:rsidR="004B1740" w:rsidRPr="009B2103">
        <w:rPr>
          <w:rFonts w:ascii="Times New Roman" w:hAnsi="Times New Roman" w:cs="Times New Roman"/>
          <w:b w:val="0"/>
          <w:sz w:val="22"/>
          <w:szCs w:val="22"/>
        </w:rPr>
        <w:t>Harmonogram prác</w:t>
      </w:r>
    </w:p>
    <w:p w14:paraId="51FFF003" w14:textId="77777777" w:rsidR="00721355" w:rsidRPr="009B2103" w:rsidRDefault="00721355" w:rsidP="00721355"/>
    <w:p w14:paraId="3D213288" w14:textId="77777777" w:rsidR="00721355" w:rsidRPr="009B2103" w:rsidRDefault="00721355" w:rsidP="00721355">
      <w:pPr>
        <w:jc w:val="both"/>
        <w:rPr>
          <w:sz w:val="22"/>
          <w:szCs w:val="22"/>
        </w:rPr>
      </w:pPr>
      <w:r w:rsidRPr="009B2103">
        <w:rPr>
          <w:sz w:val="22"/>
          <w:szCs w:val="22"/>
        </w:rPr>
        <w:t xml:space="preserve">Od uchádzača sa požaduje predloženie podrobného časového plánu stavebných prác, ktorý preukáže dostatočnú prípravu uchádzača v predrealizačnej fáze vrátane podrobného oboznámenia sa s podkladmi, pričom sa predpokladá, že uchádzač zohľadní svoje skúsenosti z realizácie podobných stavieb a minimalizuje riziká plynúce z povahy stavby. Predložený návrh časového plánu umožní verejnému obstarávateľovi v procese zadávania zákazky objektívne posúdiť najmä vecnú a časovú reálnosť ponuky. Cieľom časového plánu je overenie reálnosti doby realizácie stavby predkladanej uchádzačom, minimalizácia rizika organizačného zlyhania, garancia dodržiavania technologických prestávok a nasadenia technických a ľudských zdrojov, ktoré uchádzač v časovom pláne deklaruje a sledovanie efektivity ich využívania. Predložený harmonogram zároveň bude slúžiť ako kontrolný nástroj pre postup realizácie stavebných procesov, umožní predchádzať priestorovým kolíziám a navrhovať včasné riešenia rizík meškaní pri realizácii stavby. Každé meškanie so stavebnými prácami znamená riziko, že stavba nebude zhotovená riadne a včas, čo by malo zásadný vplyv na hospodárnosť a efektívnosť pri vynakladaní finančných prostriedkov z verejných zdrojov a ohrozilo ich plánované čerpanie. </w:t>
      </w:r>
    </w:p>
    <w:p w14:paraId="3D9C6206" w14:textId="77777777" w:rsidR="00721355" w:rsidRPr="009B2103" w:rsidRDefault="00721355" w:rsidP="00721355">
      <w:pPr>
        <w:jc w:val="both"/>
        <w:rPr>
          <w:sz w:val="22"/>
          <w:szCs w:val="22"/>
        </w:rPr>
      </w:pPr>
      <w:r w:rsidRPr="009B2103">
        <w:rPr>
          <w:sz w:val="22"/>
          <w:szCs w:val="22"/>
        </w:rPr>
        <w:t xml:space="preserve">Uchádzač je povinný spracovať a predložiť časový plán realizácie stavby vo forme harmonogramu (Ganttovho diagramu), na ktorý bude nadväzovať plán čerpania finančných zdrojov. Predložený Harmonogram musí interpretovať hierarchickú štruktúru rozdelenia prác - WBS (Work Breakdown Structure, t.j. obsahovať rozpis prác). Ganttov graf bude obsahovať podrobnú hierarchickú štruktúru rozloženú do jednotlivých celkov (stavebné objekty a prevádzkové súbory podľa projektovej dokumentácie), sumárnych činností (činnosti sumarizujúce napríklad práce spadajúce do spoločného oddielu podľa TSKP - triednika stavebných konštrukcií a prác resp. TSP - triednika stavebných prác) a základných činností (činnosti, ktoré už nie je potrebné deliť a rozkladať na čiastkové procesy, ktoré zároveň môžu byť ako agregované položky, ktoré v sebe obsahujú vzájomne súvisiace čiastkové činnosti alebo procesy), pre ktoré môže ako podklad slúžiť položkový rozpočet v štruktúre predloženej v súťaži. Časový plán musí jednoznačne a prehľadne prezentovať navrhovaný postup realizácie stavby a korešpondovať s podmienkami uvádzanými v projektovej dokumentácii, zohľadňujúc normy STN, technologické predpisy výrobcov zabudovaných materiálov a legislatívne požiadavky dotknutých orgánov. Z časového plánu musia byť zrejmé ľudské a strojové zdroje - zloženie pracovných čiat a ich nasadenie na jednotlivé činnosti s uvedením hlavných strojových zdrojov. Z časového plánu musia byť zrejmé väzby medzi činnosťami a kritická cesta, ktorá zároveň vyznačuje kritické činnosti a prípadne aj lehotu výstavby. V časovom pláne bude vyznačená kritická cesta a celkové rezervy pri procesoch, ktoré nie sú na kritickej ceste. Časový plán bude zobrazený v mierke od prvého dňa výstavby po posledný. </w:t>
      </w:r>
    </w:p>
    <w:p w14:paraId="3369591F" w14:textId="77777777" w:rsidR="00721355" w:rsidRPr="009B2103" w:rsidRDefault="00721355" w:rsidP="00721355">
      <w:pPr>
        <w:jc w:val="both"/>
        <w:rPr>
          <w:sz w:val="22"/>
          <w:szCs w:val="22"/>
        </w:rPr>
      </w:pPr>
      <w:r w:rsidRPr="009B2103">
        <w:rPr>
          <w:sz w:val="22"/>
          <w:szCs w:val="22"/>
        </w:rPr>
        <w:t>Časový plán musí obsahovať textovú a výpočtovú časť vo forme tabuľky a bude obsahovať základné informácie o objektoch a stavebných činnostiach, ich vzájomné väzby (následnosť, súbežnosť, prípadne prestávky), doba trvania, ako aj použitie zdrojov (ľudských a strojových). Celá štruktúra položky musí obsahovať názvy stavebných procesov, merné jednotky produktov, objem a cenu produktu procesu, návrh veľkosti pracovných čiat určením počtu pracovníkov, normu času, výpočet prácnosti stavebných procesov a trvania stavebných procesov, ktoré budú obsahom stĺpcov vo výpočtovej časti harmonogramu. Grafická časť harmonogramu bude v stĺpcoch v smere osi x znázorňovať, podľa zvolených časových jednotiek (rok, kvartál, mesiac, deň) trvanie jednotlivých činností.</w:t>
      </w:r>
    </w:p>
    <w:p w14:paraId="6B8CC50A" w14:textId="77777777" w:rsidR="00721355" w:rsidRPr="009B2103" w:rsidRDefault="00721355" w:rsidP="00721355">
      <w:pPr>
        <w:jc w:val="both"/>
        <w:rPr>
          <w:sz w:val="22"/>
          <w:szCs w:val="22"/>
        </w:rPr>
      </w:pPr>
      <w:r w:rsidRPr="009B2103">
        <w:rPr>
          <w:sz w:val="22"/>
          <w:szCs w:val="22"/>
        </w:rPr>
        <w:t>Časový plán bude dostatočne detailný s uvedením údajov a vzájomných väzieb, zobrazujúci následnosti medzi jednotlivými činnosťami a s uvedením „míľnikov“ alebo „nosných termínov“. Súčasťou časového plánu teda budú záväzné významné udalosti (míľniky), vychádzajúce z projektovej dokumentácie, zmluvy o dielo, prípadne iných legislatívnych požiadaviek (minimálne v rozsahu):</w:t>
      </w:r>
    </w:p>
    <w:p w14:paraId="126FF51D" w14:textId="1B96BCD5" w:rsidR="00721355" w:rsidRPr="009B2103" w:rsidRDefault="00721355" w:rsidP="004B1740">
      <w:pPr>
        <w:pStyle w:val="Odsekzoznamu"/>
        <w:numPr>
          <w:ilvl w:val="0"/>
          <w:numId w:val="92"/>
        </w:numPr>
        <w:jc w:val="both"/>
        <w:rPr>
          <w:sz w:val="22"/>
          <w:szCs w:val="22"/>
        </w:rPr>
      </w:pPr>
      <w:r w:rsidRPr="009B2103">
        <w:rPr>
          <w:sz w:val="22"/>
          <w:szCs w:val="22"/>
        </w:rPr>
        <w:t xml:space="preserve">začiatky a konce realizácie stavebných objektov alebo prevádzkových súborov, prípadne uvedením objemového percenta ich dokončenosti v uchádzačom uvádzanom termíne. </w:t>
      </w:r>
    </w:p>
    <w:p w14:paraId="6C1B2356" w14:textId="24235270" w:rsidR="00721355" w:rsidRPr="009B2103" w:rsidRDefault="00721355" w:rsidP="004B1740">
      <w:pPr>
        <w:pStyle w:val="Odsekzoznamu"/>
        <w:numPr>
          <w:ilvl w:val="0"/>
          <w:numId w:val="92"/>
        </w:numPr>
        <w:jc w:val="both"/>
        <w:rPr>
          <w:sz w:val="22"/>
          <w:szCs w:val="22"/>
        </w:rPr>
      </w:pPr>
      <w:r w:rsidRPr="009B2103">
        <w:rPr>
          <w:sz w:val="22"/>
          <w:szCs w:val="22"/>
        </w:rPr>
        <w:t>začiatky a konce významných technologických alebo technických činností (významné skúšky alebo kontroly)</w:t>
      </w:r>
    </w:p>
    <w:p w14:paraId="68279738" w14:textId="6A13DFDC" w:rsidR="00721355" w:rsidRPr="009B2103" w:rsidRDefault="00721355" w:rsidP="004B1740">
      <w:pPr>
        <w:pStyle w:val="Odsekzoznamu"/>
        <w:numPr>
          <w:ilvl w:val="0"/>
          <w:numId w:val="92"/>
        </w:numPr>
        <w:jc w:val="both"/>
        <w:rPr>
          <w:sz w:val="22"/>
          <w:szCs w:val="22"/>
        </w:rPr>
      </w:pPr>
      <w:r w:rsidRPr="009B2103">
        <w:rPr>
          <w:sz w:val="22"/>
          <w:szCs w:val="22"/>
        </w:rPr>
        <w:t>udalosti týkajúce sa súčinnosti stavebníka (napr. preberacie alebo fakturačné podmienky, prípadne zmluvné míľniky viazané na činnosti alebo na termíny)</w:t>
      </w:r>
    </w:p>
    <w:p w14:paraId="51E13EA5" w14:textId="11FC86DA" w:rsidR="00721355" w:rsidRPr="009B2103" w:rsidRDefault="00721355" w:rsidP="004B1740">
      <w:pPr>
        <w:pStyle w:val="Odsekzoznamu"/>
        <w:numPr>
          <w:ilvl w:val="0"/>
          <w:numId w:val="92"/>
        </w:numPr>
        <w:jc w:val="both"/>
        <w:rPr>
          <w:sz w:val="22"/>
          <w:szCs w:val="22"/>
        </w:rPr>
      </w:pPr>
      <w:r w:rsidRPr="009B2103">
        <w:rPr>
          <w:sz w:val="22"/>
          <w:szCs w:val="22"/>
        </w:rPr>
        <w:t>záručné doby</w:t>
      </w:r>
    </w:p>
    <w:p w14:paraId="492D3115" w14:textId="77777777" w:rsidR="00721355" w:rsidRPr="009B2103" w:rsidRDefault="00721355" w:rsidP="00721355">
      <w:pPr>
        <w:jc w:val="both"/>
        <w:rPr>
          <w:sz w:val="22"/>
          <w:szCs w:val="22"/>
        </w:rPr>
      </w:pPr>
      <w:r w:rsidRPr="009B2103">
        <w:rPr>
          <w:sz w:val="22"/>
          <w:szCs w:val="22"/>
        </w:rPr>
        <w:t>a to v nadväznosti na súvisiace činnosti, súhrnné činnosti alebo ucelené časti stavebných objektov alebo stavebné objekty.</w:t>
      </w:r>
    </w:p>
    <w:p w14:paraId="6FBBB491" w14:textId="77777777" w:rsidR="004B1740" w:rsidRPr="009B2103" w:rsidRDefault="004B1740" w:rsidP="00721355">
      <w:pPr>
        <w:jc w:val="both"/>
        <w:rPr>
          <w:sz w:val="22"/>
          <w:szCs w:val="22"/>
        </w:rPr>
      </w:pPr>
    </w:p>
    <w:p w14:paraId="65C0D71B" w14:textId="77777777" w:rsidR="00721355" w:rsidRPr="009B2103" w:rsidRDefault="00721355" w:rsidP="00721355">
      <w:pPr>
        <w:jc w:val="both"/>
        <w:rPr>
          <w:sz w:val="22"/>
          <w:szCs w:val="22"/>
        </w:rPr>
      </w:pPr>
      <w:r w:rsidRPr="009B2103">
        <w:rPr>
          <w:sz w:val="22"/>
          <w:szCs w:val="22"/>
        </w:rPr>
        <w:t>Súčasťou časového plánu bude aj graf nasadenia pracovníkov v dennom intervale ako súčet všetkých pracovníkov (pracovných zdrojov) vychádzajúci z časového plánu v danom dni vo forme histogramu, prípadne aj graf nasadenia pracovníkov pre vybrané čaty realizujúce hlavné činnosti.</w:t>
      </w:r>
    </w:p>
    <w:p w14:paraId="320916E7" w14:textId="77777777" w:rsidR="00721355" w:rsidRPr="009B2103" w:rsidRDefault="00721355" w:rsidP="00721355">
      <w:pPr>
        <w:jc w:val="both"/>
        <w:rPr>
          <w:sz w:val="22"/>
          <w:szCs w:val="22"/>
        </w:rPr>
      </w:pPr>
      <w:r w:rsidRPr="009B2103">
        <w:rPr>
          <w:sz w:val="22"/>
          <w:szCs w:val="22"/>
        </w:rPr>
        <w:t xml:space="preserve">Ak je to pre uchádzača vhodnejšie, predloží časový plán vo forme cyklogramu, pričom musia byť všetky vyššie uvedené údaje a míľniky jeho súčasťou. </w:t>
      </w:r>
    </w:p>
    <w:p w14:paraId="21C06B92" w14:textId="77777777" w:rsidR="00721355" w:rsidRPr="009B2103" w:rsidRDefault="00721355" w:rsidP="00721355">
      <w:pPr>
        <w:jc w:val="both"/>
        <w:rPr>
          <w:sz w:val="22"/>
          <w:szCs w:val="22"/>
        </w:rPr>
      </w:pPr>
      <w:r w:rsidRPr="009B2103">
        <w:rPr>
          <w:sz w:val="22"/>
          <w:szCs w:val="22"/>
        </w:rPr>
        <w:lastRenderedPageBreak/>
        <w:t>Súčasťou časového plánu bude aj technická správa s opisom postupu tvorby modelu priebehu výstavby s uvedením spôsobu výpočtu doby činností, dátum aj podpis predstaviteľa zhotoviteľa.</w:t>
      </w:r>
    </w:p>
    <w:p w14:paraId="6DEB76BC" w14:textId="77777777" w:rsidR="00721355" w:rsidRPr="009B2103" w:rsidRDefault="00721355" w:rsidP="00721355">
      <w:pPr>
        <w:jc w:val="both"/>
        <w:rPr>
          <w:sz w:val="22"/>
          <w:szCs w:val="22"/>
        </w:rPr>
      </w:pPr>
      <w:r w:rsidRPr="009B2103">
        <w:rPr>
          <w:sz w:val="22"/>
          <w:szCs w:val="22"/>
        </w:rPr>
        <w:t>Plán čerpania nákladov (kumulatívnych a mesačných) bude na mesačnej báze a musí prezentovať uchádzačove plánované čerpanie finančných prostriedkov v nadväznosti na časový plán výstavby. Čerpanie nákladov sa vyžaduje v mesačnom intervale v tabuľkovej podobe podľa štruktúry časového plánu (podľa jednotlivých činností časového plánu).</w:t>
      </w:r>
    </w:p>
    <w:p w14:paraId="7D36FB10" w14:textId="7CFDC35B" w:rsidR="00721355" w:rsidRPr="009B2103" w:rsidRDefault="00721355" w:rsidP="00721355">
      <w:pPr>
        <w:jc w:val="both"/>
        <w:rPr>
          <w:sz w:val="22"/>
          <w:szCs w:val="22"/>
        </w:rPr>
      </w:pPr>
      <w:r w:rsidRPr="009B2103">
        <w:rPr>
          <w:sz w:val="22"/>
          <w:szCs w:val="22"/>
        </w:rPr>
        <w:t>Objednávateľ tento dokument neschvaľuje, ale môže mať výhrady, ak predložený postup prác nezodpovedá požiadavkám ZoD a  bude mať pochybnosti, či sa bude dať dielo podľa predloženého Harmonogramu ukončiť v zmluvných termínoch. V takom prípade, na základe pokynu objednávateľa, je zhotoviteľ povinný harmonogram upraviť/doplniť tak, aby bol v súlade so ZoD. Zhotoviteľ predloží harmonogram v elektronickej forme</w:t>
      </w:r>
      <w:r w:rsidR="00B76AAC" w:rsidRPr="009B2103">
        <w:rPr>
          <w:sz w:val="22"/>
          <w:szCs w:val="22"/>
        </w:rPr>
        <w:t xml:space="preserve"> minimálne v formáte microsoft project (alebo ekvivalent)</w:t>
      </w:r>
      <w:r w:rsidRPr="009B2103">
        <w:rPr>
          <w:sz w:val="22"/>
          <w:szCs w:val="22"/>
        </w:rPr>
        <w:t>.</w:t>
      </w:r>
    </w:p>
    <w:p w14:paraId="4FC6AFBF" w14:textId="77777777" w:rsidR="00721355" w:rsidRPr="009B2103" w:rsidRDefault="00721355" w:rsidP="00721355"/>
    <w:p w14:paraId="7FE6ADF3" w14:textId="77777777" w:rsidR="00721355" w:rsidRPr="009B2103" w:rsidRDefault="00721355" w:rsidP="00F45AA9">
      <w:pPr>
        <w:spacing w:after="160" w:line="259" w:lineRule="auto"/>
        <w:rPr>
          <w:b/>
          <w:caps/>
          <w:sz w:val="22"/>
          <w:szCs w:val="22"/>
          <w:lang w:eastAsia="cs-CZ"/>
        </w:rPr>
      </w:pPr>
    </w:p>
    <w:sectPr w:rsidR="00721355" w:rsidRPr="009B2103" w:rsidSect="00C47E57">
      <w:footerReference w:type="first" r:id="rId10"/>
      <w:type w:val="continuous"/>
      <w:pgSz w:w="11906" w:h="16838"/>
      <w:pgMar w:top="1134" w:right="902" w:bottom="1134" w:left="902" w:header="567" w:footer="125"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18AB0" w14:textId="77777777" w:rsidR="001B40F0" w:rsidRDefault="001B40F0" w:rsidP="00F33448">
      <w:r>
        <w:separator/>
      </w:r>
    </w:p>
  </w:endnote>
  <w:endnote w:type="continuationSeparator" w:id="0">
    <w:p w14:paraId="21EEBC56" w14:textId="77777777" w:rsidR="001B40F0" w:rsidRDefault="001B40F0" w:rsidP="00F33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0B51" w14:textId="77777777" w:rsidR="00655EE3" w:rsidRDefault="00655EE3" w:rsidP="006242F9">
    <w:pPr>
      <w:pStyle w:val="Pta"/>
      <w:jc w:val="center"/>
    </w:pPr>
    <w:r>
      <w:fldChar w:fldCharType="begin"/>
    </w:r>
    <w:r>
      <w:instrText>PAGE   \* MERGEFORMAT</w:instrText>
    </w:r>
    <w:r>
      <w:fldChar w:fldCharType="separate"/>
    </w:r>
    <w:r>
      <w:rPr>
        <w:noProof/>
      </w:rPr>
      <w:t>48</w:t>
    </w:r>
    <w:r>
      <w:rPr>
        <w:noProof/>
      </w:rPr>
      <w:fldChar w:fldCharType="end"/>
    </w:r>
  </w:p>
  <w:p w14:paraId="1A60DF7F" w14:textId="77777777" w:rsidR="00655EE3" w:rsidRDefault="00655EE3" w:rsidP="006242F9">
    <w:pPr>
      <w:pStyle w:val="Pta"/>
      <w:jc w:val="center"/>
    </w:pPr>
  </w:p>
  <w:p w14:paraId="116AC00A" w14:textId="77777777" w:rsidR="00655EE3" w:rsidRDefault="00655EE3">
    <w:pPr>
      <w:pStyle w:val="Pta"/>
    </w:pPr>
  </w:p>
  <w:p w14:paraId="4755FC40" w14:textId="77777777" w:rsidR="00655EE3" w:rsidRDefault="00655EE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D7202" w14:textId="77777777" w:rsidR="00617959" w:rsidRDefault="00617959" w:rsidP="006242F9">
    <w:pPr>
      <w:pStyle w:val="Pta"/>
      <w:jc w:val="center"/>
    </w:pPr>
    <w:r>
      <w:fldChar w:fldCharType="begin"/>
    </w:r>
    <w:r>
      <w:instrText>PAGE   \* MERGEFORMAT</w:instrText>
    </w:r>
    <w:r>
      <w:fldChar w:fldCharType="separate"/>
    </w:r>
    <w:r>
      <w:rPr>
        <w:noProof/>
      </w:rPr>
      <w:t>48</w:t>
    </w:r>
    <w:r>
      <w:rPr>
        <w:noProof/>
      </w:rPr>
      <w:fldChar w:fldCharType="end"/>
    </w:r>
  </w:p>
  <w:p w14:paraId="492B8121" w14:textId="77777777" w:rsidR="00617959" w:rsidRDefault="00617959" w:rsidP="006242F9">
    <w:pPr>
      <w:pStyle w:val="Pta"/>
      <w:jc w:val="center"/>
    </w:pPr>
  </w:p>
  <w:p w14:paraId="2505B6FE" w14:textId="77777777" w:rsidR="00617959" w:rsidRDefault="00617959">
    <w:pPr>
      <w:pStyle w:val="Pta"/>
    </w:pPr>
  </w:p>
  <w:p w14:paraId="6749E63E" w14:textId="77777777" w:rsidR="00617959" w:rsidRDefault="006179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C8A61" w14:textId="77777777" w:rsidR="001B40F0" w:rsidRDefault="001B40F0" w:rsidP="00F33448">
      <w:r>
        <w:separator/>
      </w:r>
    </w:p>
  </w:footnote>
  <w:footnote w:type="continuationSeparator" w:id="0">
    <w:p w14:paraId="788A20CA" w14:textId="77777777" w:rsidR="001B40F0" w:rsidRDefault="001B40F0" w:rsidP="00F33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FF7D17"/>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5789034"/>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1DD2882E">
      <w:start w:val="1"/>
      <w:numFmt w:val="bullet"/>
      <w:lvlText w:val=""/>
      <w:lvlJc w:val="left"/>
      <w:pPr>
        <w:ind w:left="360" w:hanging="360"/>
      </w:pPr>
      <w:rPr>
        <w:rFonts w:ascii="Symbol" w:hAnsi="Symbol"/>
      </w:rPr>
    </w:lvl>
    <w:lvl w:ilvl="1" w:tplc="D2EA1118">
      <w:start w:val="1"/>
      <w:numFmt w:val="bullet"/>
      <w:lvlText w:val="o"/>
      <w:lvlJc w:val="left"/>
      <w:pPr>
        <w:tabs>
          <w:tab w:val="num" w:pos="1080"/>
        </w:tabs>
        <w:ind w:left="1080" w:hanging="360"/>
      </w:pPr>
      <w:rPr>
        <w:rFonts w:ascii="Courier New" w:hAnsi="Courier New"/>
      </w:rPr>
    </w:lvl>
    <w:lvl w:ilvl="2" w:tplc="2A24FEF8">
      <w:start w:val="1"/>
      <w:numFmt w:val="bullet"/>
      <w:lvlText w:val=""/>
      <w:lvlJc w:val="left"/>
      <w:pPr>
        <w:tabs>
          <w:tab w:val="num" w:pos="1800"/>
        </w:tabs>
        <w:ind w:left="1800" w:hanging="360"/>
      </w:pPr>
      <w:rPr>
        <w:rFonts w:ascii="Wingdings" w:hAnsi="Wingdings"/>
      </w:rPr>
    </w:lvl>
    <w:lvl w:ilvl="3" w:tplc="26CE15F4">
      <w:start w:val="1"/>
      <w:numFmt w:val="bullet"/>
      <w:lvlText w:val=""/>
      <w:lvlJc w:val="left"/>
      <w:pPr>
        <w:tabs>
          <w:tab w:val="num" w:pos="2520"/>
        </w:tabs>
        <w:ind w:left="2520" w:hanging="360"/>
      </w:pPr>
      <w:rPr>
        <w:rFonts w:ascii="Symbol" w:hAnsi="Symbol"/>
      </w:rPr>
    </w:lvl>
    <w:lvl w:ilvl="4" w:tplc="71C2ACE2">
      <w:start w:val="1"/>
      <w:numFmt w:val="bullet"/>
      <w:lvlText w:val="o"/>
      <w:lvlJc w:val="left"/>
      <w:pPr>
        <w:tabs>
          <w:tab w:val="num" w:pos="3240"/>
        </w:tabs>
        <w:ind w:left="3240" w:hanging="360"/>
      </w:pPr>
      <w:rPr>
        <w:rFonts w:ascii="Courier New" w:hAnsi="Courier New"/>
      </w:rPr>
    </w:lvl>
    <w:lvl w:ilvl="5" w:tplc="E09661AC">
      <w:start w:val="1"/>
      <w:numFmt w:val="bullet"/>
      <w:lvlText w:val=""/>
      <w:lvlJc w:val="left"/>
      <w:pPr>
        <w:tabs>
          <w:tab w:val="num" w:pos="3960"/>
        </w:tabs>
        <w:ind w:left="3960" w:hanging="360"/>
      </w:pPr>
      <w:rPr>
        <w:rFonts w:ascii="Wingdings" w:hAnsi="Wingdings"/>
      </w:rPr>
    </w:lvl>
    <w:lvl w:ilvl="6" w:tplc="7E7CC59A">
      <w:start w:val="1"/>
      <w:numFmt w:val="bullet"/>
      <w:lvlText w:val=""/>
      <w:lvlJc w:val="left"/>
      <w:pPr>
        <w:tabs>
          <w:tab w:val="num" w:pos="4680"/>
        </w:tabs>
        <w:ind w:left="4680" w:hanging="360"/>
      </w:pPr>
      <w:rPr>
        <w:rFonts w:ascii="Symbol" w:hAnsi="Symbol"/>
      </w:rPr>
    </w:lvl>
    <w:lvl w:ilvl="7" w:tplc="44EC965A">
      <w:start w:val="1"/>
      <w:numFmt w:val="bullet"/>
      <w:lvlText w:val="o"/>
      <w:lvlJc w:val="left"/>
      <w:pPr>
        <w:tabs>
          <w:tab w:val="num" w:pos="5400"/>
        </w:tabs>
        <w:ind w:left="5400" w:hanging="360"/>
      </w:pPr>
      <w:rPr>
        <w:rFonts w:ascii="Courier New" w:hAnsi="Courier New"/>
      </w:rPr>
    </w:lvl>
    <w:lvl w:ilvl="8" w:tplc="9CD04B6C">
      <w:start w:val="1"/>
      <w:numFmt w:val="bullet"/>
      <w:lvlText w:val=""/>
      <w:lvlJc w:val="left"/>
      <w:pPr>
        <w:tabs>
          <w:tab w:val="num" w:pos="6120"/>
        </w:tabs>
        <w:ind w:left="6120" w:hanging="360"/>
      </w:pPr>
      <w:rPr>
        <w:rFonts w:ascii="Wingdings" w:hAnsi="Wingdings"/>
      </w:rPr>
    </w:lvl>
  </w:abstractNum>
  <w:abstractNum w:abstractNumId="3"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4" w15:restartNumberingAfterBreak="0">
    <w:nsid w:val="0000000C"/>
    <w:multiLevelType w:val="singleLevel"/>
    <w:tmpl w:val="0000000C"/>
    <w:name w:val="WW8Num11"/>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15"/>
    <w:multiLevelType w:val="multilevel"/>
    <w:tmpl w:val="00000015"/>
    <w:name w:val="WW8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7"/>
    <w:multiLevelType w:val="multilevel"/>
    <w:tmpl w:val="00000017"/>
    <w:name w:val="WW8Num22"/>
    <w:lvl w:ilvl="0">
      <w:start w:val="1"/>
      <w:numFmt w:val="decimal"/>
      <w:lvlText w:val="%1)"/>
      <w:lvlJc w:val="left"/>
      <w:pPr>
        <w:tabs>
          <w:tab w:val="num" w:pos="0"/>
        </w:tabs>
        <w:ind w:left="720" w:hanging="360"/>
      </w:pPr>
      <w:rPr>
        <w:rFonts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9"/>
    <w:multiLevelType w:val="multilevel"/>
    <w:tmpl w:val="00000019"/>
    <w:name w:val="WW8Num24"/>
    <w:lvl w:ilvl="0">
      <w:start w:val="1"/>
      <w:numFmt w:val="decimal"/>
      <w:lvlText w:val="%1)"/>
      <w:lvlJc w:val="left"/>
      <w:pPr>
        <w:tabs>
          <w:tab w:val="num" w:pos="0"/>
        </w:tabs>
        <w:ind w:left="786" w:hanging="360"/>
      </w:pPr>
      <w:rPr>
        <w:rFonts w:cs="Arial"/>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000001C"/>
    <w:multiLevelType w:val="multilevel"/>
    <w:tmpl w:val="0000001C"/>
    <w:name w:val="WW8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1F"/>
    <w:multiLevelType w:val="multilevel"/>
    <w:tmpl w:val="0000001F"/>
    <w:name w:val="WW8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20"/>
    <w:multiLevelType w:val="multilevel"/>
    <w:tmpl w:val="00000020"/>
    <w:name w:val="WW8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21"/>
    <w:multiLevelType w:val="multilevel"/>
    <w:tmpl w:val="00000021"/>
    <w:name w:val="WW8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22"/>
    <w:multiLevelType w:val="multilevel"/>
    <w:tmpl w:val="00000022"/>
    <w:name w:val="WW8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23"/>
    <w:multiLevelType w:val="multilevel"/>
    <w:tmpl w:val="00000023"/>
    <w:name w:val="WW8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100091C"/>
    <w:multiLevelType w:val="hybridMultilevel"/>
    <w:tmpl w:val="F0267634"/>
    <w:lvl w:ilvl="0" w:tplc="3D50BA5A">
      <w:start w:val="1"/>
      <w:numFmt w:val="decimal"/>
      <w:lvlText w:val="%1."/>
      <w:lvlJc w:val="left"/>
      <w:pPr>
        <w:tabs>
          <w:tab w:val="num" w:pos="720"/>
        </w:tabs>
        <w:ind w:left="720" w:hanging="360"/>
      </w:pPr>
      <w:rPr>
        <w:rFonts w:ascii="Times New Roman" w:eastAsia="Times New Roman" w:hAnsi="Times New Roman" w:cs="Times New Roman"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5" w15:restartNumberingAfterBreak="0">
    <w:nsid w:val="01467BD4"/>
    <w:multiLevelType w:val="hybridMultilevel"/>
    <w:tmpl w:val="6C8CB84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6" w15:restartNumberingAfterBreak="0">
    <w:nsid w:val="01746E2D"/>
    <w:multiLevelType w:val="hybridMultilevel"/>
    <w:tmpl w:val="F6A4B346"/>
    <w:lvl w:ilvl="0" w:tplc="45C8835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01FD69CE"/>
    <w:multiLevelType w:val="singleLevel"/>
    <w:tmpl w:val="0405000F"/>
    <w:lvl w:ilvl="0">
      <w:start w:val="1"/>
      <w:numFmt w:val="decimal"/>
      <w:lvlText w:val="%1."/>
      <w:lvlJc w:val="left"/>
      <w:pPr>
        <w:tabs>
          <w:tab w:val="num" w:pos="360"/>
        </w:tabs>
        <w:ind w:left="360" w:hanging="360"/>
      </w:pPr>
    </w:lvl>
  </w:abstractNum>
  <w:abstractNum w:abstractNumId="18" w15:restartNumberingAfterBreak="0">
    <w:nsid w:val="020D69D4"/>
    <w:multiLevelType w:val="hybridMultilevel"/>
    <w:tmpl w:val="8C4252C8"/>
    <w:lvl w:ilvl="0" w:tplc="9BEADD8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03DF2679"/>
    <w:multiLevelType w:val="hybridMultilevel"/>
    <w:tmpl w:val="95A424DA"/>
    <w:lvl w:ilvl="0" w:tplc="0E86AF46">
      <w:start w:val="1"/>
      <w:numFmt w:val="bullet"/>
      <w:lvlText w:val="-"/>
      <w:lvlJc w:val="left"/>
      <w:pPr>
        <w:ind w:left="1920" w:hanging="360"/>
      </w:pPr>
      <w:rPr>
        <w:rFonts w:ascii="Times New Roman" w:eastAsia="Arial Narrow" w:hAnsi="Times New Roman" w:cs="Times New Roman" w:hint="default"/>
      </w:rPr>
    </w:lvl>
    <w:lvl w:ilvl="1" w:tplc="041B0003" w:tentative="1">
      <w:start w:val="1"/>
      <w:numFmt w:val="bullet"/>
      <w:lvlText w:val="o"/>
      <w:lvlJc w:val="left"/>
      <w:pPr>
        <w:ind w:left="2640" w:hanging="360"/>
      </w:pPr>
      <w:rPr>
        <w:rFonts w:ascii="Courier New" w:hAnsi="Courier New" w:cs="Courier New" w:hint="default"/>
      </w:rPr>
    </w:lvl>
    <w:lvl w:ilvl="2" w:tplc="041B0005" w:tentative="1">
      <w:start w:val="1"/>
      <w:numFmt w:val="bullet"/>
      <w:lvlText w:val=""/>
      <w:lvlJc w:val="left"/>
      <w:pPr>
        <w:ind w:left="3360" w:hanging="360"/>
      </w:pPr>
      <w:rPr>
        <w:rFonts w:ascii="Wingdings" w:hAnsi="Wingdings" w:hint="default"/>
      </w:rPr>
    </w:lvl>
    <w:lvl w:ilvl="3" w:tplc="041B0001" w:tentative="1">
      <w:start w:val="1"/>
      <w:numFmt w:val="bullet"/>
      <w:lvlText w:val=""/>
      <w:lvlJc w:val="left"/>
      <w:pPr>
        <w:ind w:left="4080" w:hanging="360"/>
      </w:pPr>
      <w:rPr>
        <w:rFonts w:ascii="Symbol" w:hAnsi="Symbol" w:hint="default"/>
      </w:rPr>
    </w:lvl>
    <w:lvl w:ilvl="4" w:tplc="041B0003" w:tentative="1">
      <w:start w:val="1"/>
      <w:numFmt w:val="bullet"/>
      <w:lvlText w:val="o"/>
      <w:lvlJc w:val="left"/>
      <w:pPr>
        <w:ind w:left="4800" w:hanging="360"/>
      </w:pPr>
      <w:rPr>
        <w:rFonts w:ascii="Courier New" w:hAnsi="Courier New" w:cs="Courier New" w:hint="default"/>
      </w:rPr>
    </w:lvl>
    <w:lvl w:ilvl="5" w:tplc="041B0005" w:tentative="1">
      <w:start w:val="1"/>
      <w:numFmt w:val="bullet"/>
      <w:lvlText w:val=""/>
      <w:lvlJc w:val="left"/>
      <w:pPr>
        <w:ind w:left="5520" w:hanging="360"/>
      </w:pPr>
      <w:rPr>
        <w:rFonts w:ascii="Wingdings" w:hAnsi="Wingdings" w:hint="default"/>
      </w:rPr>
    </w:lvl>
    <w:lvl w:ilvl="6" w:tplc="041B0001" w:tentative="1">
      <w:start w:val="1"/>
      <w:numFmt w:val="bullet"/>
      <w:lvlText w:val=""/>
      <w:lvlJc w:val="left"/>
      <w:pPr>
        <w:ind w:left="6240" w:hanging="360"/>
      </w:pPr>
      <w:rPr>
        <w:rFonts w:ascii="Symbol" w:hAnsi="Symbol" w:hint="default"/>
      </w:rPr>
    </w:lvl>
    <w:lvl w:ilvl="7" w:tplc="041B0003" w:tentative="1">
      <w:start w:val="1"/>
      <w:numFmt w:val="bullet"/>
      <w:lvlText w:val="o"/>
      <w:lvlJc w:val="left"/>
      <w:pPr>
        <w:ind w:left="6960" w:hanging="360"/>
      </w:pPr>
      <w:rPr>
        <w:rFonts w:ascii="Courier New" w:hAnsi="Courier New" w:cs="Courier New" w:hint="default"/>
      </w:rPr>
    </w:lvl>
    <w:lvl w:ilvl="8" w:tplc="041B0005" w:tentative="1">
      <w:start w:val="1"/>
      <w:numFmt w:val="bullet"/>
      <w:lvlText w:val=""/>
      <w:lvlJc w:val="left"/>
      <w:pPr>
        <w:ind w:left="7680" w:hanging="360"/>
      </w:pPr>
      <w:rPr>
        <w:rFonts w:ascii="Wingdings" w:hAnsi="Wingdings" w:hint="default"/>
      </w:rPr>
    </w:lvl>
  </w:abstractNum>
  <w:abstractNum w:abstractNumId="20" w15:restartNumberingAfterBreak="0">
    <w:nsid w:val="04D5210D"/>
    <w:multiLevelType w:val="hybridMultilevel"/>
    <w:tmpl w:val="9654A5C6"/>
    <w:lvl w:ilvl="0" w:tplc="06D46EDE">
      <w:start w:val="1"/>
      <w:numFmt w:val="lowerLetter"/>
      <w:lvlText w:val="%1)"/>
      <w:lvlJc w:val="left"/>
      <w:pPr>
        <w:tabs>
          <w:tab w:val="num" w:pos="744"/>
        </w:tabs>
        <w:ind w:left="744" w:hanging="360"/>
      </w:pPr>
      <w:rPr>
        <w:rFonts w:ascii="Times New Roman" w:eastAsia="Times New Roman" w:hAnsi="Times New Roman" w:cs="Times New Roman" w:hint="default"/>
        <w:b w:val="0"/>
      </w:rPr>
    </w:lvl>
    <w:lvl w:ilvl="1" w:tplc="041B0019">
      <w:start w:val="1"/>
      <w:numFmt w:val="lowerLetter"/>
      <w:lvlText w:val="%2."/>
      <w:lvlJc w:val="left"/>
      <w:pPr>
        <w:tabs>
          <w:tab w:val="num" w:pos="1464"/>
        </w:tabs>
        <w:ind w:left="1464" w:hanging="360"/>
      </w:pPr>
    </w:lvl>
    <w:lvl w:ilvl="2" w:tplc="041B001B">
      <w:start w:val="1"/>
      <w:numFmt w:val="lowerRoman"/>
      <w:lvlText w:val="%3."/>
      <w:lvlJc w:val="right"/>
      <w:pPr>
        <w:tabs>
          <w:tab w:val="num" w:pos="2184"/>
        </w:tabs>
        <w:ind w:left="2184" w:hanging="180"/>
      </w:pPr>
    </w:lvl>
    <w:lvl w:ilvl="3" w:tplc="041B000F">
      <w:start w:val="1"/>
      <w:numFmt w:val="decimal"/>
      <w:lvlText w:val="%4."/>
      <w:lvlJc w:val="left"/>
      <w:pPr>
        <w:tabs>
          <w:tab w:val="num" w:pos="2904"/>
        </w:tabs>
        <w:ind w:left="2904" w:hanging="360"/>
      </w:pPr>
    </w:lvl>
    <w:lvl w:ilvl="4" w:tplc="041B0019">
      <w:start w:val="1"/>
      <w:numFmt w:val="lowerLetter"/>
      <w:lvlText w:val="%5."/>
      <w:lvlJc w:val="left"/>
      <w:pPr>
        <w:tabs>
          <w:tab w:val="num" w:pos="3624"/>
        </w:tabs>
        <w:ind w:left="3624" w:hanging="360"/>
      </w:pPr>
    </w:lvl>
    <w:lvl w:ilvl="5" w:tplc="041B001B">
      <w:start w:val="1"/>
      <w:numFmt w:val="lowerRoman"/>
      <w:lvlText w:val="%6."/>
      <w:lvlJc w:val="right"/>
      <w:pPr>
        <w:tabs>
          <w:tab w:val="num" w:pos="4344"/>
        </w:tabs>
        <w:ind w:left="4344" w:hanging="180"/>
      </w:pPr>
    </w:lvl>
    <w:lvl w:ilvl="6" w:tplc="041B000F">
      <w:start w:val="1"/>
      <w:numFmt w:val="decimal"/>
      <w:lvlText w:val="%7."/>
      <w:lvlJc w:val="left"/>
      <w:pPr>
        <w:tabs>
          <w:tab w:val="num" w:pos="5064"/>
        </w:tabs>
        <w:ind w:left="5064" w:hanging="360"/>
      </w:pPr>
    </w:lvl>
    <w:lvl w:ilvl="7" w:tplc="041B0019">
      <w:start w:val="1"/>
      <w:numFmt w:val="lowerLetter"/>
      <w:lvlText w:val="%8."/>
      <w:lvlJc w:val="left"/>
      <w:pPr>
        <w:tabs>
          <w:tab w:val="num" w:pos="5784"/>
        </w:tabs>
        <w:ind w:left="5784" w:hanging="360"/>
      </w:pPr>
    </w:lvl>
    <w:lvl w:ilvl="8" w:tplc="041B001B">
      <w:start w:val="1"/>
      <w:numFmt w:val="lowerRoman"/>
      <w:lvlText w:val="%9."/>
      <w:lvlJc w:val="right"/>
      <w:pPr>
        <w:tabs>
          <w:tab w:val="num" w:pos="6504"/>
        </w:tabs>
        <w:ind w:left="6504" w:hanging="180"/>
      </w:pPr>
    </w:lvl>
  </w:abstractNum>
  <w:abstractNum w:abstractNumId="21" w15:restartNumberingAfterBreak="0">
    <w:nsid w:val="08420FAD"/>
    <w:multiLevelType w:val="hybridMultilevel"/>
    <w:tmpl w:val="16A8944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0B3A72E5"/>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0C4E2E19"/>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E4F2BB0"/>
    <w:multiLevelType w:val="hybridMultilevel"/>
    <w:tmpl w:val="5F42C212"/>
    <w:lvl w:ilvl="0" w:tplc="041B0017">
      <w:start w:val="1"/>
      <w:numFmt w:val="lowerLetter"/>
      <w:lvlText w:val="%1)"/>
      <w:lvlJc w:val="left"/>
      <w:pPr>
        <w:ind w:left="1506" w:hanging="360"/>
      </w:p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25" w15:restartNumberingAfterBreak="0">
    <w:nsid w:val="0FD801FD"/>
    <w:multiLevelType w:val="hybridMultilevel"/>
    <w:tmpl w:val="F98C301A"/>
    <w:lvl w:ilvl="0" w:tplc="9CDC3420">
      <w:start w:val="1"/>
      <w:numFmt w:val="decimal"/>
      <w:lvlText w:val="%1."/>
      <w:lvlJc w:val="left"/>
      <w:pPr>
        <w:ind w:left="1104" w:hanging="360"/>
      </w:pPr>
      <w:rPr>
        <w:b w:val="0"/>
        <w:bCs/>
      </w:rPr>
    </w:lvl>
    <w:lvl w:ilvl="1" w:tplc="041B0019">
      <w:start w:val="1"/>
      <w:numFmt w:val="lowerLetter"/>
      <w:lvlText w:val="%2."/>
      <w:lvlJc w:val="left"/>
      <w:pPr>
        <w:ind w:left="1824" w:hanging="360"/>
      </w:pPr>
    </w:lvl>
    <w:lvl w:ilvl="2" w:tplc="041B001B">
      <w:start w:val="1"/>
      <w:numFmt w:val="lowerRoman"/>
      <w:lvlText w:val="%3."/>
      <w:lvlJc w:val="right"/>
      <w:pPr>
        <w:ind w:left="2544" w:hanging="180"/>
      </w:pPr>
    </w:lvl>
    <w:lvl w:ilvl="3" w:tplc="041B000F">
      <w:start w:val="1"/>
      <w:numFmt w:val="decimal"/>
      <w:lvlText w:val="%4."/>
      <w:lvlJc w:val="left"/>
      <w:pPr>
        <w:ind w:left="3264" w:hanging="360"/>
      </w:pPr>
    </w:lvl>
    <w:lvl w:ilvl="4" w:tplc="041B0019">
      <w:start w:val="1"/>
      <w:numFmt w:val="lowerLetter"/>
      <w:lvlText w:val="%5."/>
      <w:lvlJc w:val="left"/>
      <w:pPr>
        <w:ind w:left="3984" w:hanging="360"/>
      </w:pPr>
    </w:lvl>
    <w:lvl w:ilvl="5" w:tplc="041B001B">
      <w:start w:val="1"/>
      <w:numFmt w:val="lowerRoman"/>
      <w:lvlText w:val="%6."/>
      <w:lvlJc w:val="right"/>
      <w:pPr>
        <w:ind w:left="4704" w:hanging="180"/>
      </w:pPr>
    </w:lvl>
    <w:lvl w:ilvl="6" w:tplc="041B000F">
      <w:start w:val="1"/>
      <w:numFmt w:val="decimal"/>
      <w:lvlText w:val="%7."/>
      <w:lvlJc w:val="left"/>
      <w:pPr>
        <w:ind w:left="5424" w:hanging="360"/>
      </w:pPr>
    </w:lvl>
    <w:lvl w:ilvl="7" w:tplc="041B0019">
      <w:start w:val="1"/>
      <w:numFmt w:val="lowerLetter"/>
      <w:lvlText w:val="%8."/>
      <w:lvlJc w:val="left"/>
      <w:pPr>
        <w:ind w:left="6144" w:hanging="360"/>
      </w:pPr>
    </w:lvl>
    <w:lvl w:ilvl="8" w:tplc="041B001B">
      <w:start w:val="1"/>
      <w:numFmt w:val="lowerRoman"/>
      <w:lvlText w:val="%9."/>
      <w:lvlJc w:val="right"/>
      <w:pPr>
        <w:ind w:left="6864" w:hanging="180"/>
      </w:pPr>
    </w:lvl>
  </w:abstractNum>
  <w:abstractNum w:abstractNumId="26" w15:restartNumberingAfterBreak="0">
    <w:nsid w:val="11227594"/>
    <w:multiLevelType w:val="hybridMultilevel"/>
    <w:tmpl w:val="BA8887AA"/>
    <w:lvl w:ilvl="0" w:tplc="041B0015">
      <w:start w:val="1"/>
      <w:numFmt w:val="upperLetter"/>
      <w:lvlText w:val="%1."/>
      <w:lvlJc w:val="left"/>
      <w:pPr>
        <w:ind w:left="720" w:hanging="360"/>
      </w:pPr>
    </w:lvl>
    <w:lvl w:ilvl="1" w:tplc="1DB86A5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12908D2"/>
    <w:multiLevelType w:val="hybridMultilevel"/>
    <w:tmpl w:val="701EAE7E"/>
    <w:lvl w:ilvl="0" w:tplc="B8787712">
      <w:start w:val="1"/>
      <w:numFmt w:val="decimal"/>
      <w:lvlText w:val="%1."/>
      <w:lvlJc w:val="left"/>
      <w:pPr>
        <w:ind w:left="720" w:hanging="360"/>
      </w:pPr>
      <w:rPr>
        <w:rFonts w:eastAsiaTheme="minorHAnsi" w:hint="default"/>
        <w:b/>
        <w:color w:val="00000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3A1325A"/>
    <w:multiLevelType w:val="hybridMultilevel"/>
    <w:tmpl w:val="B10460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30" w15:restartNumberingAfterBreak="0">
    <w:nsid w:val="172F0E5A"/>
    <w:multiLevelType w:val="singleLevel"/>
    <w:tmpl w:val="A5867D2A"/>
    <w:lvl w:ilvl="0">
      <w:start w:val="1"/>
      <w:numFmt w:val="lowerLetter"/>
      <w:lvlText w:val="%1)"/>
      <w:lvlJc w:val="left"/>
      <w:pPr>
        <w:tabs>
          <w:tab w:val="num" w:pos="720"/>
        </w:tabs>
        <w:ind w:left="720" w:hanging="360"/>
      </w:pPr>
    </w:lvl>
  </w:abstractNum>
  <w:abstractNum w:abstractNumId="31"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1D0F0AAF"/>
    <w:multiLevelType w:val="hybridMultilevel"/>
    <w:tmpl w:val="FC0847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DDD56B4"/>
    <w:multiLevelType w:val="hybridMultilevel"/>
    <w:tmpl w:val="14AC5CCC"/>
    <w:lvl w:ilvl="0" w:tplc="32B6BEC0">
      <w:start w:val="1"/>
      <w:numFmt w:val="bullet"/>
      <w:lvlText w:val=""/>
      <w:lvlJc w:val="left"/>
      <w:pPr>
        <w:tabs>
          <w:tab w:val="num" w:pos="720"/>
        </w:tabs>
        <w:ind w:left="720" w:hanging="360"/>
      </w:pPr>
      <w:rPr>
        <w:rFonts w:ascii="Symbol" w:hAnsi="Symbol" w:hint="default"/>
      </w:rPr>
    </w:lvl>
    <w:lvl w:ilvl="1" w:tplc="67B89948">
      <w:start w:val="1"/>
      <w:numFmt w:val="bullet"/>
      <w:lvlText w:val="o"/>
      <w:lvlJc w:val="left"/>
      <w:pPr>
        <w:tabs>
          <w:tab w:val="num" w:pos="1440"/>
        </w:tabs>
        <w:ind w:left="1440" w:hanging="360"/>
      </w:pPr>
      <w:rPr>
        <w:rFonts w:ascii="Courier New" w:hAnsi="Courier New" w:hint="default"/>
      </w:rPr>
    </w:lvl>
    <w:lvl w:ilvl="2" w:tplc="D4F2FE1C">
      <w:start w:val="1"/>
      <w:numFmt w:val="bullet"/>
      <w:lvlText w:val=""/>
      <w:lvlJc w:val="left"/>
      <w:pPr>
        <w:tabs>
          <w:tab w:val="num" w:pos="2160"/>
        </w:tabs>
        <w:ind w:left="2160" w:hanging="360"/>
      </w:pPr>
      <w:rPr>
        <w:rFonts w:ascii="Wingdings" w:hAnsi="Wingdings" w:hint="default"/>
      </w:rPr>
    </w:lvl>
    <w:lvl w:ilvl="3" w:tplc="415E36B4">
      <w:start w:val="1"/>
      <w:numFmt w:val="bullet"/>
      <w:lvlText w:val=""/>
      <w:lvlJc w:val="left"/>
      <w:pPr>
        <w:tabs>
          <w:tab w:val="num" w:pos="2880"/>
        </w:tabs>
        <w:ind w:left="2880" w:hanging="360"/>
      </w:pPr>
      <w:rPr>
        <w:rFonts w:ascii="Symbol" w:hAnsi="Symbol" w:hint="default"/>
      </w:rPr>
    </w:lvl>
    <w:lvl w:ilvl="4" w:tplc="206A03C8">
      <w:start w:val="1"/>
      <w:numFmt w:val="bullet"/>
      <w:lvlText w:val="o"/>
      <w:lvlJc w:val="left"/>
      <w:pPr>
        <w:tabs>
          <w:tab w:val="num" w:pos="3600"/>
        </w:tabs>
        <w:ind w:left="3600" w:hanging="360"/>
      </w:pPr>
      <w:rPr>
        <w:rFonts w:ascii="Courier New" w:hAnsi="Courier New" w:hint="default"/>
      </w:rPr>
    </w:lvl>
    <w:lvl w:ilvl="5" w:tplc="7272E20E">
      <w:start w:val="1"/>
      <w:numFmt w:val="bullet"/>
      <w:lvlText w:val=""/>
      <w:lvlJc w:val="left"/>
      <w:pPr>
        <w:tabs>
          <w:tab w:val="num" w:pos="4320"/>
        </w:tabs>
        <w:ind w:left="4320" w:hanging="360"/>
      </w:pPr>
      <w:rPr>
        <w:rFonts w:ascii="Wingdings" w:hAnsi="Wingdings" w:hint="default"/>
      </w:rPr>
    </w:lvl>
    <w:lvl w:ilvl="6" w:tplc="B92C634A">
      <w:start w:val="1"/>
      <w:numFmt w:val="bullet"/>
      <w:lvlText w:val=""/>
      <w:lvlJc w:val="left"/>
      <w:pPr>
        <w:tabs>
          <w:tab w:val="num" w:pos="5040"/>
        </w:tabs>
        <w:ind w:left="5040" w:hanging="360"/>
      </w:pPr>
      <w:rPr>
        <w:rFonts w:ascii="Symbol" w:hAnsi="Symbol" w:hint="default"/>
      </w:rPr>
    </w:lvl>
    <w:lvl w:ilvl="7" w:tplc="A0B86540">
      <w:start w:val="1"/>
      <w:numFmt w:val="bullet"/>
      <w:lvlText w:val="o"/>
      <w:lvlJc w:val="left"/>
      <w:pPr>
        <w:tabs>
          <w:tab w:val="num" w:pos="5760"/>
        </w:tabs>
        <w:ind w:left="5760" w:hanging="360"/>
      </w:pPr>
      <w:rPr>
        <w:rFonts w:ascii="Courier New" w:hAnsi="Courier New" w:hint="default"/>
      </w:rPr>
    </w:lvl>
    <w:lvl w:ilvl="8" w:tplc="C1A20FEE">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E6F47B8"/>
    <w:multiLevelType w:val="multilevel"/>
    <w:tmpl w:val="6E505F42"/>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3105F66"/>
    <w:multiLevelType w:val="multilevel"/>
    <w:tmpl w:val="846802A6"/>
    <w:lvl w:ilvl="0">
      <w:start w:val="1"/>
      <w:numFmt w:val="decimal"/>
      <w:lvlText w:val="15.4.1.%1"/>
      <w:lvlJc w:val="left"/>
      <w:pPr>
        <w:ind w:left="780" w:hanging="780"/>
      </w:pPr>
      <w:rPr>
        <w:rFonts w:hint="default"/>
        <w:b w:val="0"/>
      </w:rPr>
    </w:lvl>
    <w:lvl w:ilvl="1">
      <w:start w:val="1"/>
      <w:numFmt w:val="decimal"/>
      <w:lvlText w:val="15.4.3.%2"/>
      <w:lvlJc w:val="left"/>
      <w:pPr>
        <w:ind w:left="780" w:hanging="780"/>
      </w:pPr>
      <w:rPr>
        <w:rFonts w:hint="default"/>
        <w:b w:val="0"/>
      </w:rPr>
    </w:lvl>
    <w:lvl w:ilvl="2">
      <w:start w:val="3"/>
      <w:numFmt w:val="decimal"/>
      <w:lvlText w:val="%1.%2.%3"/>
      <w:lvlJc w:val="left"/>
      <w:pPr>
        <w:ind w:left="780" w:hanging="780"/>
      </w:pPr>
      <w:rPr>
        <w:rFonts w:hint="default"/>
      </w:rPr>
    </w:lvl>
    <w:lvl w:ilvl="3">
      <w:start w:val="1"/>
      <w:numFmt w:val="decimal"/>
      <w:lvlText w:val="%15.4.%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5450F3C"/>
    <w:multiLevelType w:val="hybridMultilevel"/>
    <w:tmpl w:val="1020DC6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15:restartNumberingAfterBreak="0">
    <w:nsid w:val="264D111B"/>
    <w:multiLevelType w:val="singleLevel"/>
    <w:tmpl w:val="EF5A0B02"/>
    <w:lvl w:ilvl="0">
      <w:start w:val="1"/>
      <w:numFmt w:val="bullet"/>
      <w:lvlText w:val="-"/>
      <w:lvlJc w:val="left"/>
      <w:pPr>
        <w:tabs>
          <w:tab w:val="num" w:pos="1800"/>
        </w:tabs>
        <w:ind w:left="1800" w:hanging="360"/>
      </w:pPr>
    </w:lvl>
  </w:abstractNum>
  <w:abstractNum w:abstractNumId="39"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40" w15:restartNumberingAfterBreak="0">
    <w:nsid w:val="29113A95"/>
    <w:multiLevelType w:val="multilevel"/>
    <w:tmpl w:val="613818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2C5A3F34"/>
    <w:multiLevelType w:val="multilevel"/>
    <w:tmpl w:val="4732B6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0723C32"/>
    <w:multiLevelType w:val="hybridMultilevel"/>
    <w:tmpl w:val="2E6C3F68"/>
    <w:lvl w:ilvl="0" w:tplc="E5A0EB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13A38B3"/>
    <w:multiLevelType w:val="hybridMultilevel"/>
    <w:tmpl w:val="EA904FD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45" w15:restartNumberingAfterBreak="0">
    <w:nsid w:val="3168281A"/>
    <w:multiLevelType w:val="multilevel"/>
    <w:tmpl w:val="178831E4"/>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348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1902B3F"/>
    <w:multiLevelType w:val="hybridMultilevel"/>
    <w:tmpl w:val="A48C425E"/>
    <w:lvl w:ilvl="0" w:tplc="041B000F">
      <w:start w:val="1"/>
      <w:numFmt w:val="decimal"/>
      <w:lvlText w:val="%1."/>
      <w:lvlJc w:val="left"/>
      <w:pPr>
        <w:ind w:left="1872" w:hanging="360"/>
      </w:pPr>
    </w:lvl>
    <w:lvl w:ilvl="1" w:tplc="041B0019" w:tentative="1">
      <w:start w:val="1"/>
      <w:numFmt w:val="lowerLetter"/>
      <w:lvlText w:val="%2."/>
      <w:lvlJc w:val="left"/>
      <w:pPr>
        <w:ind w:left="2592" w:hanging="360"/>
      </w:pPr>
    </w:lvl>
    <w:lvl w:ilvl="2" w:tplc="041B001B" w:tentative="1">
      <w:start w:val="1"/>
      <w:numFmt w:val="lowerRoman"/>
      <w:lvlText w:val="%3."/>
      <w:lvlJc w:val="right"/>
      <w:pPr>
        <w:ind w:left="3312" w:hanging="180"/>
      </w:pPr>
    </w:lvl>
    <w:lvl w:ilvl="3" w:tplc="041B000F" w:tentative="1">
      <w:start w:val="1"/>
      <w:numFmt w:val="decimal"/>
      <w:lvlText w:val="%4."/>
      <w:lvlJc w:val="left"/>
      <w:pPr>
        <w:ind w:left="4032" w:hanging="360"/>
      </w:pPr>
    </w:lvl>
    <w:lvl w:ilvl="4" w:tplc="041B0019" w:tentative="1">
      <w:start w:val="1"/>
      <w:numFmt w:val="lowerLetter"/>
      <w:lvlText w:val="%5."/>
      <w:lvlJc w:val="left"/>
      <w:pPr>
        <w:ind w:left="4752" w:hanging="360"/>
      </w:pPr>
    </w:lvl>
    <w:lvl w:ilvl="5" w:tplc="041B001B" w:tentative="1">
      <w:start w:val="1"/>
      <w:numFmt w:val="lowerRoman"/>
      <w:lvlText w:val="%6."/>
      <w:lvlJc w:val="right"/>
      <w:pPr>
        <w:ind w:left="5472" w:hanging="180"/>
      </w:pPr>
    </w:lvl>
    <w:lvl w:ilvl="6" w:tplc="041B000F" w:tentative="1">
      <w:start w:val="1"/>
      <w:numFmt w:val="decimal"/>
      <w:lvlText w:val="%7."/>
      <w:lvlJc w:val="left"/>
      <w:pPr>
        <w:ind w:left="6192" w:hanging="360"/>
      </w:pPr>
    </w:lvl>
    <w:lvl w:ilvl="7" w:tplc="041B0019" w:tentative="1">
      <w:start w:val="1"/>
      <w:numFmt w:val="lowerLetter"/>
      <w:lvlText w:val="%8."/>
      <w:lvlJc w:val="left"/>
      <w:pPr>
        <w:ind w:left="6912" w:hanging="360"/>
      </w:pPr>
    </w:lvl>
    <w:lvl w:ilvl="8" w:tplc="041B001B" w:tentative="1">
      <w:start w:val="1"/>
      <w:numFmt w:val="lowerRoman"/>
      <w:lvlText w:val="%9."/>
      <w:lvlJc w:val="right"/>
      <w:pPr>
        <w:ind w:left="7632" w:hanging="180"/>
      </w:pPr>
    </w:lvl>
  </w:abstractNum>
  <w:abstractNum w:abstractNumId="47" w15:restartNumberingAfterBreak="0">
    <w:nsid w:val="34E5D8CF"/>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35A707D8"/>
    <w:multiLevelType w:val="hybridMultilevel"/>
    <w:tmpl w:val="415AA51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49" w15:restartNumberingAfterBreak="0">
    <w:nsid w:val="36CE3B1A"/>
    <w:multiLevelType w:val="hybridMultilevel"/>
    <w:tmpl w:val="1CC86DF0"/>
    <w:lvl w:ilvl="0" w:tplc="6F5467E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0" w15:restartNumberingAfterBreak="0">
    <w:nsid w:val="37711D2D"/>
    <w:multiLevelType w:val="hybridMultilevel"/>
    <w:tmpl w:val="459E126C"/>
    <w:lvl w:ilvl="0" w:tplc="4010F512">
      <w:start w:val="1"/>
      <w:numFmt w:val="lowerLetter"/>
      <w:lvlText w:val="%1)"/>
      <w:lvlJc w:val="left"/>
      <w:pPr>
        <w:ind w:left="1843" w:hanging="360"/>
      </w:pPr>
      <w:rPr>
        <w:rFonts w:cs="Times New Roman" w:hint="default"/>
        <w:b w:val="0"/>
        <w:i w:val="0"/>
        <w:sz w:val="22"/>
        <w:szCs w:val="22"/>
      </w:rPr>
    </w:lvl>
    <w:lvl w:ilvl="1" w:tplc="041B0019" w:tentative="1">
      <w:start w:val="1"/>
      <w:numFmt w:val="lowerLetter"/>
      <w:lvlText w:val="%2."/>
      <w:lvlJc w:val="left"/>
      <w:pPr>
        <w:ind w:left="2563" w:hanging="360"/>
      </w:pPr>
    </w:lvl>
    <w:lvl w:ilvl="2" w:tplc="041B001B" w:tentative="1">
      <w:start w:val="1"/>
      <w:numFmt w:val="lowerRoman"/>
      <w:lvlText w:val="%3."/>
      <w:lvlJc w:val="right"/>
      <w:pPr>
        <w:ind w:left="3283" w:hanging="180"/>
      </w:pPr>
    </w:lvl>
    <w:lvl w:ilvl="3" w:tplc="041B000F" w:tentative="1">
      <w:start w:val="1"/>
      <w:numFmt w:val="decimal"/>
      <w:lvlText w:val="%4."/>
      <w:lvlJc w:val="left"/>
      <w:pPr>
        <w:ind w:left="4003" w:hanging="360"/>
      </w:pPr>
    </w:lvl>
    <w:lvl w:ilvl="4" w:tplc="041B0019" w:tentative="1">
      <w:start w:val="1"/>
      <w:numFmt w:val="lowerLetter"/>
      <w:lvlText w:val="%5."/>
      <w:lvlJc w:val="left"/>
      <w:pPr>
        <w:ind w:left="4723" w:hanging="360"/>
      </w:pPr>
    </w:lvl>
    <w:lvl w:ilvl="5" w:tplc="041B001B" w:tentative="1">
      <w:start w:val="1"/>
      <w:numFmt w:val="lowerRoman"/>
      <w:lvlText w:val="%6."/>
      <w:lvlJc w:val="right"/>
      <w:pPr>
        <w:ind w:left="5443" w:hanging="180"/>
      </w:pPr>
    </w:lvl>
    <w:lvl w:ilvl="6" w:tplc="041B000F" w:tentative="1">
      <w:start w:val="1"/>
      <w:numFmt w:val="decimal"/>
      <w:lvlText w:val="%7."/>
      <w:lvlJc w:val="left"/>
      <w:pPr>
        <w:ind w:left="6163" w:hanging="360"/>
      </w:pPr>
    </w:lvl>
    <w:lvl w:ilvl="7" w:tplc="041B0019" w:tentative="1">
      <w:start w:val="1"/>
      <w:numFmt w:val="lowerLetter"/>
      <w:lvlText w:val="%8."/>
      <w:lvlJc w:val="left"/>
      <w:pPr>
        <w:ind w:left="6883" w:hanging="360"/>
      </w:pPr>
    </w:lvl>
    <w:lvl w:ilvl="8" w:tplc="041B001B" w:tentative="1">
      <w:start w:val="1"/>
      <w:numFmt w:val="lowerRoman"/>
      <w:lvlText w:val="%9."/>
      <w:lvlJc w:val="right"/>
      <w:pPr>
        <w:ind w:left="7603" w:hanging="180"/>
      </w:pPr>
    </w:lvl>
  </w:abstractNum>
  <w:abstractNum w:abstractNumId="51"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52" w15:restartNumberingAfterBreak="0">
    <w:nsid w:val="3A620737"/>
    <w:multiLevelType w:val="hybridMultilevel"/>
    <w:tmpl w:val="2E6C3F68"/>
    <w:lvl w:ilvl="0" w:tplc="E5A0EB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3E9F095F"/>
    <w:multiLevelType w:val="multilevel"/>
    <w:tmpl w:val="758AC5AA"/>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F2D72FC"/>
    <w:multiLevelType w:val="singleLevel"/>
    <w:tmpl w:val="0405000F"/>
    <w:lvl w:ilvl="0">
      <w:start w:val="1"/>
      <w:numFmt w:val="decimal"/>
      <w:lvlText w:val="%1."/>
      <w:lvlJc w:val="left"/>
      <w:pPr>
        <w:tabs>
          <w:tab w:val="num" w:pos="360"/>
        </w:tabs>
        <w:ind w:left="360" w:hanging="360"/>
      </w:pPr>
    </w:lvl>
  </w:abstractNum>
  <w:abstractNum w:abstractNumId="55" w15:restartNumberingAfterBreak="0">
    <w:nsid w:val="3FDB0095"/>
    <w:multiLevelType w:val="hybridMultilevel"/>
    <w:tmpl w:val="C5B649C8"/>
    <w:lvl w:ilvl="0" w:tplc="DA64CA4E">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40D6183E"/>
    <w:multiLevelType w:val="hybridMultilevel"/>
    <w:tmpl w:val="6A20A51C"/>
    <w:lvl w:ilvl="0" w:tplc="4CE66B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43060E36"/>
    <w:multiLevelType w:val="hybridMultilevel"/>
    <w:tmpl w:val="E15AC8AC"/>
    <w:lvl w:ilvl="0" w:tplc="041B0017">
      <w:start w:val="1"/>
      <w:numFmt w:val="lowerLetter"/>
      <w:lvlText w:val="%1)"/>
      <w:lvlJc w:val="left"/>
      <w:pPr>
        <w:ind w:left="1570" w:hanging="360"/>
      </w:pPr>
    </w:lvl>
    <w:lvl w:ilvl="1" w:tplc="041B0017">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59" w15:restartNumberingAfterBreak="0">
    <w:nsid w:val="43A9716A"/>
    <w:multiLevelType w:val="hybridMultilevel"/>
    <w:tmpl w:val="641E4E9C"/>
    <w:lvl w:ilvl="0" w:tplc="618EFDF0">
      <w:start w:val="1"/>
      <w:numFmt w:val="lowerLetter"/>
      <w:lvlText w:val="%1)"/>
      <w:lvlJc w:val="left"/>
      <w:pPr>
        <w:ind w:left="720" w:hanging="360"/>
      </w:pPr>
    </w:lvl>
    <w:lvl w:ilvl="1" w:tplc="886E4E08">
      <w:start w:val="1"/>
      <w:numFmt w:val="lowerLetter"/>
      <w:lvlText w:val="%2."/>
      <w:lvlJc w:val="left"/>
      <w:pPr>
        <w:ind w:left="1440" w:hanging="360"/>
      </w:pPr>
    </w:lvl>
    <w:lvl w:ilvl="2" w:tplc="21089308" w:tentative="1">
      <w:start w:val="1"/>
      <w:numFmt w:val="lowerRoman"/>
      <w:lvlText w:val="%3."/>
      <w:lvlJc w:val="right"/>
      <w:pPr>
        <w:ind w:left="2160" w:hanging="180"/>
      </w:pPr>
    </w:lvl>
    <w:lvl w:ilvl="3" w:tplc="02C6DA26" w:tentative="1">
      <w:start w:val="1"/>
      <w:numFmt w:val="decimal"/>
      <w:lvlText w:val="%4."/>
      <w:lvlJc w:val="left"/>
      <w:pPr>
        <w:ind w:left="2880" w:hanging="360"/>
      </w:pPr>
    </w:lvl>
    <w:lvl w:ilvl="4" w:tplc="9290483E" w:tentative="1">
      <w:start w:val="1"/>
      <w:numFmt w:val="lowerLetter"/>
      <w:lvlText w:val="%5."/>
      <w:lvlJc w:val="left"/>
      <w:pPr>
        <w:ind w:left="3600" w:hanging="360"/>
      </w:pPr>
    </w:lvl>
    <w:lvl w:ilvl="5" w:tplc="C7BE37FA" w:tentative="1">
      <w:start w:val="1"/>
      <w:numFmt w:val="lowerRoman"/>
      <w:lvlText w:val="%6."/>
      <w:lvlJc w:val="right"/>
      <w:pPr>
        <w:ind w:left="4320" w:hanging="180"/>
      </w:pPr>
    </w:lvl>
    <w:lvl w:ilvl="6" w:tplc="DE2A6F4A" w:tentative="1">
      <w:start w:val="1"/>
      <w:numFmt w:val="decimal"/>
      <w:lvlText w:val="%7."/>
      <w:lvlJc w:val="left"/>
      <w:pPr>
        <w:ind w:left="5040" w:hanging="360"/>
      </w:pPr>
    </w:lvl>
    <w:lvl w:ilvl="7" w:tplc="02827770" w:tentative="1">
      <w:start w:val="1"/>
      <w:numFmt w:val="lowerLetter"/>
      <w:lvlText w:val="%8."/>
      <w:lvlJc w:val="left"/>
      <w:pPr>
        <w:ind w:left="5760" w:hanging="360"/>
      </w:pPr>
    </w:lvl>
    <w:lvl w:ilvl="8" w:tplc="9E8CF15C" w:tentative="1">
      <w:start w:val="1"/>
      <w:numFmt w:val="lowerRoman"/>
      <w:lvlText w:val="%9."/>
      <w:lvlJc w:val="right"/>
      <w:pPr>
        <w:ind w:left="6480" w:hanging="180"/>
      </w:pPr>
    </w:lvl>
  </w:abstractNum>
  <w:abstractNum w:abstractNumId="60" w15:restartNumberingAfterBreak="0">
    <w:nsid w:val="43FD0A8C"/>
    <w:multiLevelType w:val="hybridMultilevel"/>
    <w:tmpl w:val="ABDCA68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1" w15:restartNumberingAfterBreak="0">
    <w:nsid w:val="45284F7B"/>
    <w:multiLevelType w:val="hybridMultilevel"/>
    <w:tmpl w:val="EA64902A"/>
    <w:lvl w:ilvl="0" w:tplc="EF5A0B02">
      <w:start w:val="1"/>
      <w:numFmt w:val="bullet"/>
      <w:lvlText w:val="-"/>
      <w:lvlJc w:val="left"/>
      <w:pPr>
        <w:ind w:left="1854" w:hanging="360"/>
      </w:p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62" w15:restartNumberingAfterBreak="0">
    <w:nsid w:val="458D0819"/>
    <w:multiLevelType w:val="multilevel"/>
    <w:tmpl w:val="8C4252C8"/>
    <w:lvl w:ilvl="0">
      <w:start w:val="1"/>
      <w:numFmt w:val="decimal"/>
      <w:lvlText w:val="%1."/>
      <w:lvlJc w:val="left"/>
      <w:pPr>
        <w:ind w:left="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60F5DB1"/>
    <w:multiLevelType w:val="hybridMultilevel"/>
    <w:tmpl w:val="F98C301A"/>
    <w:lvl w:ilvl="0" w:tplc="FFFFFFFF">
      <w:start w:val="1"/>
      <w:numFmt w:val="decimal"/>
      <w:lvlText w:val="%1."/>
      <w:lvlJc w:val="left"/>
      <w:pPr>
        <w:ind w:left="1104" w:hanging="360"/>
      </w:pPr>
      <w:rPr>
        <w:b w:val="0"/>
        <w:bCs/>
      </w:rPr>
    </w:lvl>
    <w:lvl w:ilvl="1" w:tplc="FFFFFFFF">
      <w:start w:val="1"/>
      <w:numFmt w:val="lowerLetter"/>
      <w:lvlText w:val="%2."/>
      <w:lvlJc w:val="left"/>
      <w:pPr>
        <w:ind w:left="1824" w:hanging="360"/>
      </w:pPr>
    </w:lvl>
    <w:lvl w:ilvl="2" w:tplc="FFFFFFFF">
      <w:start w:val="1"/>
      <w:numFmt w:val="lowerRoman"/>
      <w:lvlText w:val="%3."/>
      <w:lvlJc w:val="right"/>
      <w:pPr>
        <w:ind w:left="2544" w:hanging="180"/>
      </w:pPr>
    </w:lvl>
    <w:lvl w:ilvl="3" w:tplc="FFFFFFFF">
      <w:start w:val="1"/>
      <w:numFmt w:val="decimal"/>
      <w:lvlText w:val="%4."/>
      <w:lvlJc w:val="left"/>
      <w:pPr>
        <w:ind w:left="3264" w:hanging="360"/>
      </w:pPr>
    </w:lvl>
    <w:lvl w:ilvl="4" w:tplc="FFFFFFFF">
      <w:start w:val="1"/>
      <w:numFmt w:val="lowerLetter"/>
      <w:lvlText w:val="%5."/>
      <w:lvlJc w:val="left"/>
      <w:pPr>
        <w:ind w:left="3984" w:hanging="360"/>
      </w:pPr>
    </w:lvl>
    <w:lvl w:ilvl="5" w:tplc="FFFFFFFF">
      <w:start w:val="1"/>
      <w:numFmt w:val="lowerRoman"/>
      <w:lvlText w:val="%6."/>
      <w:lvlJc w:val="right"/>
      <w:pPr>
        <w:ind w:left="4704" w:hanging="180"/>
      </w:pPr>
    </w:lvl>
    <w:lvl w:ilvl="6" w:tplc="FFFFFFFF">
      <w:start w:val="1"/>
      <w:numFmt w:val="decimal"/>
      <w:lvlText w:val="%7."/>
      <w:lvlJc w:val="left"/>
      <w:pPr>
        <w:ind w:left="5424" w:hanging="360"/>
      </w:pPr>
    </w:lvl>
    <w:lvl w:ilvl="7" w:tplc="FFFFFFFF">
      <w:start w:val="1"/>
      <w:numFmt w:val="lowerLetter"/>
      <w:lvlText w:val="%8."/>
      <w:lvlJc w:val="left"/>
      <w:pPr>
        <w:ind w:left="6144" w:hanging="360"/>
      </w:pPr>
    </w:lvl>
    <w:lvl w:ilvl="8" w:tplc="FFFFFFFF">
      <w:start w:val="1"/>
      <w:numFmt w:val="lowerRoman"/>
      <w:lvlText w:val="%9."/>
      <w:lvlJc w:val="right"/>
      <w:pPr>
        <w:ind w:left="6864" w:hanging="180"/>
      </w:pPr>
    </w:lvl>
  </w:abstractNum>
  <w:abstractNum w:abstractNumId="64" w15:restartNumberingAfterBreak="0">
    <w:nsid w:val="470A04C9"/>
    <w:multiLevelType w:val="hybridMultilevel"/>
    <w:tmpl w:val="24DA0630"/>
    <w:lvl w:ilvl="0" w:tplc="CDB06EC4">
      <w:start w:val="1"/>
      <w:numFmt w:val="decimal"/>
      <w:lvlText w:val="%1."/>
      <w:lvlJc w:val="left"/>
      <w:pPr>
        <w:tabs>
          <w:tab w:val="num" w:pos="600"/>
        </w:tabs>
        <w:ind w:left="600" w:hanging="360"/>
      </w:pPr>
      <w:rPr>
        <w:b w:val="0"/>
        <w:bCs w:val="0"/>
      </w:rPr>
    </w:lvl>
    <w:lvl w:ilvl="1" w:tplc="041B0019">
      <w:start w:val="1"/>
      <w:numFmt w:val="lowerLetter"/>
      <w:lvlText w:val="%2."/>
      <w:lvlJc w:val="left"/>
      <w:pPr>
        <w:tabs>
          <w:tab w:val="num" w:pos="1320"/>
        </w:tabs>
        <w:ind w:left="1320" w:hanging="360"/>
      </w:pPr>
    </w:lvl>
    <w:lvl w:ilvl="2" w:tplc="041B001B">
      <w:start w:val="1"/>
      <w:numFmt w:val="lowerRoman"/>
      <w:lvlText w:val="%3."/>
      <w:lvlJc w:val="right"/>
      <w:pPr>
        <w:tabs>
          <w:tab w:val="num" w:pos="2040"/>
        </w:tabs>
        <w:ind w:left="2040" w:hanging="180"/>
      </w:pPr>
    </w:lvl>
    <w:lvl w:ilvl="3" w:tplc="041B000F">
      <w:start w:val="1"/>
      <w:numFmt w:val="decimal"/>
      <w:lvlText w:val="%4."/>
      <w:lvlJc w:val="left"/>
      <w:pPr>
        <w:tabs>
          <w:tab w:val="num" w:pos="2760"/>
        </w:tabs>
        <w:ind w:left="2760" w:hanging="360"/>
      </w:pPr>
    </w:lvl>
    <w:lvl w:ilvl="4" w:tplc="041B0019">
      <w:start w:val="1"/>
      <w:numFmt w:val="lowerLetter"/>
      <w:lvlText w:val="%5."/>
      <w:lvlJc w:val="left"/>
      <w:pPr>
        <w:tabs>
          <w:tab w:val="num" w:pos="3480"/>
        </w:tabs>
        <w:ind w:left="3480" w:hanging="360"/>
      </w:pPr>
    </w:lvl>
    <w:lvl w:ilvl="5" w:tplc="041B001B">
      <w:start w:val="1"/>
      <w:numFmt w:val="lowerRoman"/>
      <w:lvlText w:val="%6."/>
      <w:lvlJc w:val="right"/>
      <w:pPr>
        <w:tabs>
          <w:tab w:val="num" w:pos="4200"/>
        </w:tabs>
        <w:ind w:left="4200" w:hanging="180"/>
      </w:pPr>
    </w:lvl>
    <w:lvl w:ilvl="6" w:tplc="041B000F">
      <w:start w:val="1"/>
      <w:numFmt w:val="decimal"/>
      <w:lvlText w:val="%7."/>
      <w:lvlJc w:val="left"/>
      <w:pPr>
        <w:tabs>
          <w:tab w:val="num" w:pos="4920"/>
        </w:tabs>
        <w:ind w:left="4920" w:hanging="360"/>
      </w:pPr>
    </w:lvl>
    <w:lvl w:ilvl="7" w:tplc="041B0019">
      <w:start w:val="1"/>
      <w:numFmt w:val="lowerLetter"/>
      <w:lvlText w:val="%8."/>
      <w:lvlJc w:val="left"/>
      <w:pPr>
        <w:tabs>
          <w:tab w:val="num" w:pos="5640"/>
        </w:tabs>
        <w:ind w:left="5640" w:hanging="360"/>
      </w:pPr>
    </w:lvl>
    <w:lvl w:ilvl="8" w:tplc="041B001B">
      <w:start w:val="1"/>
      <w:numFmt w:val="lowerRoman"/>
      <w:lvlText w:val="%9."/>
      <w:lvlJc w:val="right"/>
      <w:pPr>
        <w:tabs>
          <w:tab w:val="num" w:pos="6360"/>
        </w:tabs>
        <w:ind w:left="6360" w:hanging="180"/>
      </w:pPr>
    </w:lvl>
  </w:abstractNum>
  <w:abstractNum w:abstractNumId="65"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6" w15:restartNumberingAfterBreak="0">
    <w:nsid w:val="4A8A4321"/>
    <w:multiLevelType w:val="singleLevel"/>
    <w:tmpl w:val="62048B64"/>
    <w:lvl w:ilvl="0">
      <w:start w:val="1"/>
      <w:numFmt w:val="decimal"/>
      <w:lvlText w:val="%1."/>
      <w:lvlJc w:val="left"/>
      <w:pPr>
        <w:tabs>
          <w:tab w:val="num" w:pos="360"/>
        </w:tabs>
        <w:ind w:left="360" w:hanging="360"/>
      </w:pPr>
      <w:rPr>
        <w:color w:val="auto"/>
      </w:rPr>
    </w:lvl>
  </w:abstractNum>
  <w:abstractNum w:abstractNumId="67" w15:restartNumberingAfterBreak="0">
    <w:nsid w:val="4B7A3A5C"/>
    <w:multiLevelType w:val="hybridMultilevel"/>
    <w:tmpl w:val="D0644420"/>
    <w:lvl w:ilvl="0" w:tplc="041B0017">
      <w:start w:val="1"/>
      <w:numFmt w:val="lowerLetter"/>
      <w:lvlText w:val="%1)"/>
      <w:lvlJc w:val="left"/>
      <w:pPr>
        <w:tabs>
          <w:tab w:val="num" w:pos="720"/>
        </w:tabs>
        <w:ind w:left="720" w:hanging="360"/>
      </w:pPr>
    </w:lvl>
    <w:lvl w:ilvl="1" w:tplc="D4044B16">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8" w15:restartNumberingAfterBreak="0">
    <w:nsid w:val="4D7C49DA"/>
    <w:multiLevelType w:val="hybridMultilevel"/>
    <w:tmpl w:val="3B348BD4"/>
    <w:lvl w:ilvl="0" w:tplc="C530706C">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69"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E6647C5"/>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4EA271F8"/>
    <w:multiLevelType w:val="hybridMultilevel"/>
    <w:tmpl w:val="975ADC08"/>
    <w:lvl w:ilvl="0" w:tplc="22A6C718">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2" w15:restartNumberingAfterBreak="0">
    <w:nsid w:val="4F4D140B"/>
    <w:multiLevelType w:val="hybridMultilevel"/>
    <w:tmpl w:val="3F900A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501C1212"/>
    <w:multiLevelType w:val="hybridMultilevel"/>
    <w:tmpl w:val="3B348BD4"/>
    <w:lvl w:ilvl="0" w:tplc="C530706C">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74" w15:restartNumberingAfterBreak="0">
    <w:nsid w:val="51B66E2B"/>
    <w:multiLevelType w:val="hybridMultilevel"/>
    <w:tmpl w:val="6292ED82"/>
    <w:lvl w:ilvl="0" w:tplc="0C8EFCB8">
      <w:start w:val="1"/>
      <w:numFmt w:val="decimal"/>
      <w:lvlText w:val="15.4.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76" w15:restartNumberingAfterBreak="0">
    <w:nsid w:val="552657AF"/>
    <w:multiLevelType w:val="hybridMultilevel"/>
    <w:tmpl w:val="4AFAAA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60A07EE"/>
    <w:multiLevelType w:val="hybridMultilevel"/>
    <w:tmpl w:val="E51C22D0"/>
    <w:lvl w:ilvl="0" w:tplc="EF5A0B0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58EE5A4C"/>
    <w:multiLevelType w:val="hybridMultilevel"/>
    <w:tmpl w:val="CBF2844E"/>
    <w:lvl w:ilvl="0" w:tplc="1094451C">
      <w:start w:val="13"/>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79" w15:restartNumberingAfterBreak="0">
    <w:nsid w:val="5AAC460E"/>
    <w:multiLevelType w:val="hybridMultilevel"/>
    <w:tmpl w:val="128CFE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80" w15:restartNumberingAfterBreak="0">
    <w:nsid w:val="5EDC73F9"/>
    <w:multiLevelType w:val="hybridMultilevel"/>
    <w:tmpl w:val="F4EE0660"/>
    <w:lvl w:ilvl="0" w:tplc="041B0001">
      <w:start w:val="1"/>
      <w:numFmt w:val="bullet"/>
      <w:lvlText w:val=""/>
      <w:lvlJc w:val="left"/>
      <w:pPr>
        <w:ind w:left="1630" w:hanging="360"/>
      </w:pPr>
      <w:rPr>
        <w:rFonts w:ascii="Symbol" w:hAnsi="Symbol" w:hint="default"/>
      </w:rPr>
    </w:lvl>
    <w:lvl w:ilvl="1" w:tplc="041B0003" w:tentative="1">
      <w:start w:val="1"/>
      <w:numFmt w:val="bullet"/>
      <w:lvlText w:val="o"/>
      <w:lvlJc w:val="left"/>
      <w:pPr>
        <w:ind w:left="2350" w:hanging="360"/>
      </w:pPr>
      <w:rPr>
        <w:rFonts w:ascii="Courier New" w:hAnsi="Courier New" w:cs="Courier New" w:hint="default"/>
      </w:rPr>
    </w:lvl>
    <w:lvl w:ilvl="2" w:tplc="041B0005" w:tentative="1">
      <w:start w:val="1"/>
      <w:numFmt w:val="bullet"/>
      <w:lvlText w:val=""/>
      <w:lvlJc w:val="left"/>
      <w:pPr>
        <w:ind w:left="3070" w:hanging="360"/>
      </w:pPr>
      <w:rPr>
        <w:rFonts w:ascii="Wingdings" w:hAnsi="Wingdings" w:hint="default"/>
      </w:rPr>
    </w:lvl>
    <w:lvl w:ilvl="3" w:tplc="041B0001" w:tentative="1">
      <w:start w:val="1"/>
      <w:numFmt w:val="bullet"/>
      <w:lvlText w:val=""/>
      <w:lvlJc w:val="left"/>
      <w:pPr>
        <w:ind w:left="3790" w:hanging="360"/>
      </w:pPr>
      <w:rPr>
        <w:rFonts w:ascii="Symbol" w:hAnsi="Symbol" w:hint="default"/>
      </w:rPr>
    </w:lvl>
    <w:lvl w:ilvl="4" w:tplc="041B0003" w:tentative="1">
      <w:start w:val="1"/>
      <w:numFmt w:val="bullet"/>
      <w:lvlText w:val="o"/>
      <w:lvlJc w:val="left"/>
      <w:pPr>
        <w:ind w:left="4510" w:hanging="360"/>
      </w:pPr>
      <w:rPr>
        <w:rFonts w:ascii="Courier New" w:hAnsi="Courier New" w:cs="Courier New" w:hint="default"/>
      </w:rPr>
    </w:lvl>
    <w:lvl w:ilvl="5" w:tplc="041B0005" w:tentative="1">
      <w:start w:val="1"/>
      <w:numFmt w:val="bullet"/>
      <w:lvlText w:val=""/>
      <w:lvlJc w:val="left"/>
      <w:pPr>
        <w:ind w:left="5230" w:hanging="360"/>
      </w:pPr>
      <w:rPr>
        <w:rFonts w:ascii="Wingdings" w:hAnsi="Wingdings" w:hint="default"/>
      </w:rPr>
    </w:lvl>
    <w:lvl w:ilvl="6" w:tplc="041B0001" w:tentative="1">
      <w:start w:val="1"/>
      <w:numFmt w:val="bullet"/>
      <w:lvlText w:val=""/>
      <w:lvlJc w:val="left"/>
      <w:pPr>
        <w:ind w:left="5950" w:hanging="360"/>
      </w:pPr>
      <w:rPr>
        <w:rFonts w:ascii="Symbol" w:hAnsi="Symbol" w:hint="default"/>
      </w:rPr>
    </w:lvl>
    <w:lvl w:ilvl="7" w:tplc="041B0003" w:tentative="1">
      <w:start w:val="1"/>
      <w:numFmt w:val="bullet"/>
      <w:lvlText w:val="o"/>
      <w:lvlJc w:val="left"/>
      <w:pPr>
        <w:ind w:left="6670" w:hanging="360"/>
      </w:pPr>
      <w:rPr>
        <w:rFonts w:ascii="Courier New" w:hAnsi="Courier New" w:cs="Courier New" w:hint="default"/>
      </w:rPr>
    </w:lvl>
    <w:lvl w:ilvl="8" w:tplc="041B0005" w:tentative="1">
      <w:start w:val="1"/>
      <w:numFmt w:val="bullet"/>
      <w:lvlText w:val=""/>
      <w:lvlJc w:val="left"/>
      <w:pPr>
        <w:ind w:left="7390" w:hanging="360"/>
      </w:pPr>
      <w:rPr>
        <w:rFonts w:ascii="Wingdings" w:hAnsi="Wingdings" w:hint="default"/>
      </w:rPr>
    </w:lvl>
  </w:abstractNum>
  <w:abstractNum w:abstractNumId="81" w15:restartNumberingAfterBreak="0">
    <w:nsid w:val="5F7B3C61"/>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FD3375"/>
    <w:multiLevelType w:val="hybridMultilevel"/>
    <w:tmpl w:val="40CA054C"/>
    <w:lvl w:ilvl="0" w:tplc="74C673F0">
      <w:start w:val="1"/>
      <w:numFmt w:val="decimal"/>
      <w:lvlText w:val="%1."/>
      <w:lvlJc w:val="left"/>
      <w:pPr>
        <w:ind w:left="600" w:hanging="360"/>
      </w:pPr>
      <w:rPr>
        <w:strike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3" w15:restartNumberingAfterBreak="0">
    <w:nsid w:val="622A31AE"/>
    <w:multiLevelType w:val="singleLevel"/>
    <w:tmpl w:val="3CF049C4"/>
    <w:lvl w:ilvl="0">
      <w:start w:val="1"/>
      <w:numFmt w:val="lowerLetter"/>
      <w:lvlText w:val="%1)"/>
      <w:lvlJc w:val="left"/>
      <w:pPr>
        <w:tabs>
          <w:tab w:val="num" w:pos="720"/>
        </w:tabs>
        <w:ind w:left="720" w:hanging="360"/>
      </w:pPr>
    </w:lvl>
  </w:abstractNum>
  <w:abstractNum w:abstractNumId="84" w15:restartNumberingAfterBreak="0">
    <w:nsid w:val="62EA66A8"/>
    <w:multiLevelType w:val="hybridMultilevel"/>
    <w:tmpl w:val="320A2FEC"/>
    <w:lvl w:ilvl="0" w:tplc="D700C7C0">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65180436"/>
    <w:multiLevelType w:val="hybridMultilevel"/>
    <w:tmpl w:val="BF02617C"/>
    <w:lvl w:ilvl="0" w:tplc="2C68D824">
      <w:start w:val="1"/>
      <w:numFmt w:val="upperLetter"/>
      <w:lvlText w:val="%1)"/>
      <w:lvlJc w:val="left"/>
      <w:pPr>
        <w:ind w:left="720" w:hanging="360"/>
      </w:pPr>
      <w:rPr>
        <w:rFonts w:ascii="Times New Roman" w:hAnsi="Times New Roman" w:cs="Times New Roman" w:hint="default"/>
        <w:sz w:val="24"/>
        <w:szCs w:val="24"/>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86"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87" w15:restartNumberingAfterBreak="0">
    <w:nsid w:val="67B251DE"/>
    <w:multiLevelType w:val="hybridMultilevel"/>
    <w:tmpl w:val="24DA0630"/>
    <w:lvl w:ilvl="0" w:tplc="FFFFFFFF">
      <w:start w:val="1"/>
      <w:numFmt w:val="decimal"/>
      <w:lvlText w:val="%1."/>
      <w:lvlJc w:val="left"/>
      <w:pPr>
        <w:tabs>
          <w:tab w:val="num" w:pos="600"/>
        </w:tabs>
        <w:ind w:left="600" w:hanging="360"/>
      </w:pPr>
      <w:rPr>
        <w:b w:val="0"/>
        <w:bCs w:val="0"/>
      </w:rPr>
    </w:lvl>
    <w:lvl w:ilvl="1" w:tplc="FFFFFFFF">
      <w:start w:val="1"/>
      <w:numFmt w:val="lowerLetter"/>
      <w:lvlText w:val="%2."/>
      <w:lvlJc w:val="left"/>
      <w:pPr>
        <w:tabs>
          <w:tab w:val="num" w:pos="1320"/>
        </w:tabs>
        <w:ind w:left="1320" w:hanging="360"/>
      </w:pPr>
    </w:lvl>
    <w:lvl w:ilvl="2" w:tplc="FFFFFFFF">
      <w:start w:val="1"/>
      <w:numFmt w:val="lowerRoman"/>
      <w:lvlText w:val="%3."/>
      <w:lvlJc w:val="right"/>
      <w:pPr>
        <w:tabs>
          <w:tab w:val="num" w:pos="2040"/>
        </w:tabs>
        <w:ind w:left="2040" w:hanging="180"/>
      </w:pPr>
    </w:lvl>
    <w:lvl w:ilvl="3" w:tplc="FFFFFFFF">
      <w:start w:val="1"/>
      <w:numFmt w:val="decimal"/>
      <w:lvlText w:val="%4."/>
      <w:lvlJc w:val="left"/>
      <w:pPr>
        <w:tabs>
          <w:tab w:val="num" w:pos="2760"/>
        </w:tabs>
        <w:ind w:left="2760" w:hanging="360"/>
      </w:pPr>
    </w:lvl>
    <w:lvl w:ilvl="4" w:tplc="FFFFFFFF">
      <w:start w:val="1"/>
      <w:numFmt w:val="lowerLetter"/>
      <w:lvlText w:val="%5."/>
      <w:lvlJc w:val="left"/>
      <w:pPr>
        <w:tabs>
          <w:tab w:val="num" w:pos="3480"/>
        </w:tabs>
        <w:ind w:left="3480" w:hanging="360"/>
      </w:pPr>
    </w:lvl>
    <w:lvl w:ilvl="5" w:tplc="FFFFFFFF">
      <w:start w:val="1"/>
      <w:numFmt w:val="lowerRoman"/>
      <w:lvlText w:val="%6."/>
      <w:lvlJc w:val="right"/>
      <w:pPr>
        <w:tabs>
          <w:tab w:val="num" w:pos="4200"/>
        </w:tabs>
        <w:ind w:left="4200" w:hanging="180"/>
      </w:pPr>
    </w:lvl>
    <w:lvl w:ilvl="6" w:tplc="FFFFFFFF">
      <w:start w:val="1"/>
      <w:numFmt w:val="decimal"/>
      <w:lvlText w:val="%7."/>
      <w:lvlJc w:val="left"/>
      <w:pPr>
        <w:tabs>
          <w:tab w:val="num" w:pos="4920"/>
        </w:tabs>
        <w:ind w:left="4920" w:hanging="360"/>
      </w:pPr>
    </w:lvl>
    <w:lvl w:ilvl="7" w:tplc="FFFFFFFF">
      <w:start w:val="1"/>
      <w:numFmt w:val="lowerLetter"/>
      <w:lvlText w:val="%8."/>
      <w:lvlJc w:val="left"/>
      <w:pPr>
        <w:tabs>
          <w:tab w:val="num" w:pos="5640"/>
        </w:tabs>
        <w:ind w:left="5640" w:hanging="360"/>
      </w:pPr>
    </w:lvl>
    <w:lvl w:ilvl="8" w:tplc="FFFFFFFF">
      <w:start w:val="1"/>
      <w:numFmt w:val="lowerRoman"/>
      <w:lvlText w:val="%9."/>
      <w:lvlJc w:val="right"/>
      <w:pPr>
        <w:tabs>
          <w:tab w:val="num" w:pos="6360"/>
        </w:tabs>
        <w:ind w:left="6360" w:hanging="180"/>
      </w:pPr>
    </w:lvl>
  </w:abstractNum>
  <w:abstractNum w:abstractNumId="88"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B6E2129"/>
    <w:multiLevelType w:val="hybridMultilevel"/>
    <w:tmpl w:val="4A007606"/>
    <w:lvl w:ilvl="0" w:tplc="544A0E28">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0" w15:restartNumberingAfterBreak="0">
    <w:nsid w:val="6C582AB6"/>
    <w:multiLevelType w:val="hybridMultilevel"/>
    <w:tmpl w:val="5FC6A674"/>
    <w:lvl w:ilvl="0" w:tplc="041B000F">
      <w:start w:val="1"/>
      <w:numFmt w:val="decimal"/>
      <w:lvlText w:val="%1."/>
      <w:lvlJc w:val="left"/>
      <w:pPr>
        <w:ind w:left="644"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1" w15:restartNumberingAfterBreak="0">
    <w:nsid w:val="6E864C4D"/>
    <w:multiLevelType w:val="singleLevel"/>
    <w:tmpl w:val="EB04B6A4"/>
    <w:lvl w:ilvl="0">
      <w:start w:val="1"/>
      <w:numFmt w:val="lowerLetter"/>
      <w:lvlText w:val="%1)"/>
      <w:lvlJc w:val="left"/>
      <w:pPr>
        <w:tabs>
          <w:tab w:val="num" w:pos="720"/>
        </w:tabs>
        <w:ind w:left="720" w:hanging="360"/>
      </w:pPr>
    </w:lvl>
  </w:abstractNum>
  <w:abstractNum w:abstractNumId="92" w15:restartNumberingAfterBreak="0">
    <w:nsid w:val="6F1E2061"/>
    <w:multiLevelType w:val="hybridMultilevel"/>
    <w:tmpl w:val="0534E0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6FA971BB"/>
    <w:multiLevelType w:val="hybridMultilevel"/>
    <w:tmpl w:val="A38A5D02"/>
    <w:lvl w:ilvl="0" w:tplc="9520872C">
      <w:start w:val="1"/>
      <w:numFmt w:val="upp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01D65C8"/>
    <w:multiLevelType w:val="hybridMultilevel"/>
    <w:tmpl w:val="02D8726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7E85BDA">
      <w:start w:val="4"/>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4361424"/>
    <w:multiLevelType w:val="hybridMultilevel"/>
    <w:tmpl w:val="BD3AD7C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564400D"/>
    <w:multiLevelType w:val="multilevel"/>
    <w:tmpl w:val="C204AE64"/>
    <w:lvl w:ilvl="0">
      <w:start w:val="1"/>
      <w:numFmt w:val="decimal"/>
      <w:lvlText w:val="15.4.1.%1"/>
      <w:lvlJc w:val="left"/>
      <w:pPr>
        <w:ind w:left="780" w:hanging="780"/>
      </w:pPr>
      <w:rPr>
        <w:rFonts w:hint="default"/>
        <w:b w:val="0"/>
      </w:rPr>
    </w:lvl>
    <w:lvl w:ilvl="1">
      <w:start w:val="3"/>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5E63A94"/>
    <w:multiLevelType w:val="multilevel"/>
    <w:tmpl w:val="F5045196"/>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8" w15:restartNumberingAfterBreak="0">
    <w:nsid w:val="7A264577"/>
    <w:multiLevelType w:val="multilevel"/>
    <w:tmpl w:val="D044455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3482"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CBE54D1"/>
    <w:multiLevelType w:val="singleLevel"/>
    <w:tmpl w:val="6124FDA6"/>
    <w:lvl w:ilvl="0">
      <w:start w:val="2"/>
      <w:numFmt w:val="lowerLetter"/>
      <w:lvlText w:val="%1)"/>
      <w:lvlJc w:val="left"/>
      <w:pPr>
        <w:tabs>
          <w:tab w:val="num" w:pos="960"/>
        </w:tabs>
        <w:ind w:left="960" w:hanging="360"/>
      </w:pPr>
    </w:lvl>
  </w:abstractNum>
  <w:abstractNum w:abstractNumId="100" w15:restartNumberingAfterBreak="0">
    <w:nsid w:val="7D2303E1"/>
    <w:multiLevelType w:val="hybridMultilevel"/>
    <w:tmpl w:val="641E4E9C"/>
    <w:lvl w:ilvl="0" w:tplc="13E82A58">
      <w:start w:val="1"/>
      <w:numFmt w:val="lowerLetter"/>
      <w:lvlText w:val="%1)"/>
      <w:lvlJc w:val="left"/>
      <w:pPr>
        <w:ind w:left="720" w:hanging="360"/>
      </w:pPr>
    </w:lvl>
    <w:lvl w:ilvl="1" w:tplc="C9A8CADC" w:tentative="1">
      <w:start w:val="1"/>
      <w:numFmt w:val="lowerLetter"/>
      <w:lvlText w:val="%2."/>
      <w:lvlJc w:val="left"/>
      <w:pPr>
        <w:ind w:left="1440" w:hanging="360"/>
      </w:pPr>
    </w:lvl>
    <w:lvl w:ilvl="2" w:tplc="004261D2" w:tentative="1">
      <w:start w:val="1"/>
      <w:numFmt w:val="lowerRoman"/>
      <w:lvlText w:val="%3."/>
      <w:lvlJc w:val="right"/>
      <w:pPr>
        <w:ind w:left="2160" w:hanging="180"/>
      </w:pPr>
    </w:lvl>
    <w:lvl w:ilvl="3" w:tplc="49629F22" w:tentative="1">
      <w:start w:val="1"/>
      <w:numFmt w:val="decimal"/>
      <w:lvlText w:val="%4."/>
      <w:lvlJc w:val="left"/>
      <w:pPr>
        <w:ind w:left="2880" w:hanging="360"/>
      </w:pPr>
    </w:lvl>
    <w:lvl w:ilvl="4" w:tplc="4476EA58" w:tentative="1">
      <w:start w:val="1"/>
      <w:numFmt w:val="lowerLetter"/>
      <w:lvlText w:val="%5."/>
      <w:lvlJc w:val="left"/>
      <w:pPr>
        <w:ind w:left="3600" w:hanging="360"/>
      </w:pPr>
    </w:lvl>
    <w:lvl w:ilvl="5" w:tplc="BF0CC0AC" w:tentative="1">
      <w:start w:val="1"/>
      <w:numFmt w:val="lowerRoman"/>
      <w:lvlText w:val="%6."/>
      <w:lvlJc w:val="right"/>
      <w:pPr>
        <w:ind w:left="4320" w:hanging="180"/>
      </w:pPr>
    </w:lvl>
    <w:lvl w:ilvl="6" w:tplc="172A08DA" w:tentative="1">
      <w:start w:val="1"/>
      <w:numFmt w:val="decimal"/>
      <w:lvlText w:val="%7."/>
      <w:lvlJc w:val="left"/>
      <w:pPr>
        <w:ind w:left="5040" w:hanging="360"/>
      </w:pPr>
    </w:lvl>
    <w:lvl w:ilvl="7" w:tplc="CCEAE870" w:tentative="1">
      <w:start w:val="1"/>
      <w:numFmt w:val="lowerLetter"/>
      <w:lvlText w:val="%8."/>
      <w:lvlJc w:val="left"/>
      <w:pPr>
        <w:ind w:left="5760" w:hanging="360"/>
      </w:pPr>
    </w:lvl>
    <w:lvl w:ilvl="8" w:tplc="D4EA9DEC" w:tentative="1">
      <w:start w:val="1"/>
      <w:numFmt w:val="lowerRoman"/>
      <w:lvlText w:val="%9."/>
      <w:lvlJc w:val="right"/>
      <w:pPr>
        <w:ind w:left="6480" w:hanging="180"/>
      </w:pPr>
    </w:lvl>
  </w:abstractNum>
  <w:abstractNum w:abstractNumId="101" w15:restartNumberingAfterBreak="0">
    <w:nsid w:val="7EF13F54"/>
    <w:multiLevelType w:val="multilevel"/>
    <w:tmpl w:val="97FE77D2"/>
    <w:lvl w:ilvl="0">
      <w:start w:val="1"/>
      <w:numFmt w:val="decimal"/>
      <w:lvlText w:val="%1."/>
      <w:lvlJc w:val="left"/>
      <w:pPr>
        <w:ind w:left="600" w:hanging="360"/>
      </w:pPr>
    </w:lvl>
    <w:lvl w:ilvl="1">
      <w:start w:val="1"/>
      <w:numFmt w:val="lowerLetter"/>
      <w:lvlText w:val="%2."/>
      <w:lvlJc w:val="left"/>
      <w:pPr>
        <w:ind w:left="1440" w:hanging="360"/>
      </w:pPr>
    </w:lvl>
    <w:lvl w:ilvl="2">
      <w:start w:val="1"/>
      <w:numFmt w:val="bullet"/>
      <w:lvlText w:val="-"/>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86343732">
    <w:abstractNumId w:val="98"/>
  </w:num>
  <w:num w:numId="2" w16cid:durableId="765925044">
    <w:abstractNumId w:val="65"/>
  </w:num>
  <w:num w:numId="3" w16cid:durableId="284965391">
    <w:abstractNumId w:val="40"/>
  </w:num>
  <w:num w:numId="4" w16cid:durableId="1237516917">
    <w:abstractNumId w:val="34"/>
  </w:num>
  <w:num w:numId="5" w16cid:durableId="2114858060">
    <w:abstractNumId w:val="75"/>
  </w:num>
  <w:num w:numId="6" w16cid:durableId="830947927">
    <w:abstractNumId w:val="29"/>
  </w:num>
  <w:num w:numId="7" w16cid:durableId="219053371">
    <w:abstractNumId w:val="51"/>
  </w:num>
  <w:num w:numId="8" w16cid:durableId="794983634">
    <w:abstractNumId w:val="85"/>
  </w:num>
  <w:num w:numId="9" w16cid:durableId="92632548">
    <w:abstractNumId w:val="42"/>
  </w:num>
  <w:num w:numId="10" w16cid:durableId="346829318">
    <w:abstractNumId w:val="53"/>
  </w:num>
  <w:num w:numId="11" w16cid:durableId="1453131978">
    <w:abstractNumId w:val="59"/>
  </w:num>
  <w:num w:numId="12" w16cid:durableId="120656003">
    <w:abstractNumId w:val="100"/>
  </w:num>
  <w:num w:numId="13" w16cid:durableId="678435385">
    <w:abstractNumId w:val="43"/>
  </w:num>
  <w:num w:numId="14" w16cid:durableId="402681261">
    <w:abstractNumId w:val="52"/>
  </w:num>
  <w:num w:numId="15" w16cid:durableId="1739671029">
    <w:abstractNumId w:val="80"/>
  </w:num>
  <w:num w:numId="16" w16cid:durableId="1477910829">
    <w:abstractNumId w:val="88"/>
  </w:num>
  <w:num w:numId="17" w16cid:durableId="1983002768">
    <w:abstractNumId w:val="92"/>
  </w:num>
  <w:num w:numId="18" w16cid:durableId="1663778216">
    <w:abstractNumId w:val="50"/>
  </w:num>
  <w:num w:numId="19" w16cid:durableId="1160193429">
    <w:abstractNumId w:val="48"/>
  </w:num>
  <w:num w:numId="20" w16cid:durableId="2061858122">
    <w:abstractNumId w:val="28"/>
  </w:num>
  <w:num w:numId="21" w16cid:durableId="922379669">
    <w:abstractNumId w:val="76"/>
  </w:num>
  <w:num w:numId="22" w16cid:durableId="348914738">
    <w:abstractNumId w:val="73"/>
  </w:num>
  <w:num w:numId="23" w16cid:durableId="142161483">
    <w:abstractNumId w:val="68"/>
  </w:num>
  <w:num w:numId="24" w16cid:durableId="1883514736">
    <w:abstractNumId w:val="46"/>
  </w:num>
  <w:num w:numId="25" w16cid:durableId="2075660150">
    <w:abstractNumId w:val="33"/>
  </w:num>
  <w:num w:numId="26" w16cid:durableId="151525202">
    <w:abstractNumId w:val="37"/>
  </w:num>
  <w:num w:numId="27" w16cid:durableId="1965192017">
    <w:abstractNumId w:val="15"/>
  </w:num>
  <w:num w:numId="28" w16cid:durableId="822771457">
    <w:abstractNumId w:val="24"/>
  </w:num>
  <w:num w:numId="29" w16cid:durableId="1783452670">
    <w:abstractNumId w:val="79"/>
  </w:num>
  <w:num w:numId="30" w16cid:durableId="1831749666">
    <w:abstractNumId w:val="31"/>
  </w:num>
  <w:num w:numId="31" w16cid:durableId="467669732">
    <w:abstractNumId w:val="41"/>
  </w:num>
  <w:num w:numId="32" w16cid:durableId="482812906">
    <w:abstractNumId w:val="27"/>
  </w:num>
  <w:num w:numId="33" w16cid:durableId="741103892">
    <w:abstractNumId w:val="26"/>
  </w:num>
  <w:num w:numId="34" w16cid:durableId="742291027">
    <w:abstractNumId w:val="45"/>
  </w:num>
  <w:num w:numId="35" w16cid:durableId="446431965">
    <w:abstractNumId w:val="96"/>
  </w:num>
  <w:num w:numId="36" w16cid:durableId="1041976664">
    <w:abstractNumId w:val="74"/>
  </w:num>
  <w:num w:numId="37" w16cid:durableId="1513110347">
    <w:abstractNumId w:val="36"/>
  </w:num>
  <w:num w:numId="38" w16cid:durableId="1461337803">
    <w:abstractNumId w:val="19"/>
  </w:num>
  <w:num w:numId="39" w16cid:durableId="1358433035">
    <w:abstractNumId w:val="81"/>
  </w:num>
  <w:num w:numId="40" w16cid:durableId="1578175167">
    <w:abstractNumId w:val="23"/>
  </w:num>
  <w:num w:numId="41" w16cid:durableId="3993992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121128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81693746">
    <w:abstractNumId w:val="17"/>
    <w:lvlOverride w:ilvl="0">
      <w:startOverride w:val="1"/>
    </w:lvlOverride>
  </w:num>
  <w:num w:numId="44" w16cid:durableId="1720861947">
    <w:abstractNumId w:val="39"/>
    <w:lvlOverride w:ilvl="0">
      <w:startOverride w:val="1"/>
    </w:lvlOverride>
  </w:num>
  <w:num w:numId="45" w16cid:durableId="150879125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40576807">
    <w:abstractNumId w:val="54"/>
    <w:lvlOverride w:ilvl="0">
      <w:startOverride w:val="1"/>
    </w:lvlOverride>
  </w:num>
  <w:num w:numId="47" w16cid:durableId="47895767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5314599">
    <w:abstractNumId w:val="38"/>
  </w:num>
  <w:num w:numId="49" w16cid:durableId="1781559167">
    <w:abstractNumId w:val="86"/>
  </w:num>
  <w:num w:numId="50" w16cid:durableId="171862318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8227258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70433755">
    <w:abstractNumId w:val="83"/>
    <w:lvlOverride w:ilvl="0">
      <w:startOverride w:val="1"/>
    </w:lvlOverride>
  </w:num>
  <w:num w:numId="53" w16cid:durableId="4474287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480057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2327781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234893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1539451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191721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616512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44341049">
    <w:abstractNumId w:val="66"/>
    <w:lvlOverride w:ilvl="0">
      <w:startOverride w:val="1"/>
    </w:lvlOverride>
  </w:num>
  <w:num w:numId="61" w16cid:durableId="1368332098">
    <w:abstractNumId w:val="99"/>
  </w:num>
  <w:num w:numId="62" w16cid:durableId="9157495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905813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1200235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78277045">
    <w:abstractNumId w:val="91"/>
    <w:lvlOverride w:ilvl="0">
      <w:startOverride w:val="1"/>
    </w:lvlOverride>
  </w:num>
  <w:num w:numId="66" w16cid:durableId="1881169424">
    <w:abstractNumId w:val="30"/>
    <w:lvlOverride w:ilvl="0">
      <w:startOverride w:val="1"/>
    </w:lvlOverride>
  </w:num>
  <w:num w:numId="67" w16cid:durableId="1324696182">
    <w:abstractNumId w:val="78"/>
  </w:num>
  <w:num w:numId="68" w16cid:durableId="1880582504">
    <w:abstractNumId w:val="101"/>
  </w:num>
  <w:num w:numId="69" w16cid:durableId="2053381486">
    <w:abstractNumId w:val="58"/>
  </w:num>
  <w:num w:numId="70" w16cid:durableId="1296982930">
    <w:abstractNumId w:val="94"/>
  </w:num>
  <w:num w:numId="71" w16cid:durableId="616252341">
    <w:abstractNumId w:val="44"/>
  </w:num>
  <w:num w:numId="72" w16cid:durableId="782647610">
    <w:abstractNumId w:val="61"/>
  </w:num>
  <w:num w:numId="73" w16cid:durableId="34014221">
    <w:abstractNumId w:val="77"/>
  </w:num>
  <w:num w:numId="74" w16cid:durableId="265581491">
    <w:abstractNumId w:val="64"/>
  </w:num>
  <w:num w:numId="75" w16cid:durableId="1600487281">
    <w:abstractNumId w:val="97"/>
  </w:num>
  <w:num w:numId="76" w16cid:durableId="1977762445">
    <w:abstractNumId w:val="2"/>
  </w:num>
  <w:num w:numId="77" w16cid:durableId="1384476658">
    <w:abstractNumId w:val="69"/>
  </w:num>
  <w:num w:numId="78" w16cid:durableId="822159911">
    <w:abstractNumId w:val="35"/>
  </w:num>
  <w:num w:numId="79" w16cid:durableId="1276062943">
    <w:abstractNumId w:val="95"/>
  </w:num>
  <w:num w:numId="80" w16cid:durableId="370570909">
    <w:abstractNumId w:val="72"/>
  </w:num>
  <w:num w:numId="81" w16cid:durableId="883256480">
    <w:abstractNumId w:val="21"/>
  </w:num>
  <w:num w:numId="82" w16cid:durableId="1092242890">
    <w:abstractNumId w:val="93"/>
  </w:num>
  <w:num w:numId="83" w16cid:durableId="1592544797">
    <w:abstractNumId w:val="70"/>
  </w:num>
  <w:num w:numId="84" w16cid:durableId="523713214">
    <w:abstractNumId w:val="25"/>
  </w:num>
  <w:num w:numId="85" w16cid:durableId="1479034052">
    <w:abstractNumId w:val="14"/>
  </w:num>
  <w:num w:numId="86" w16cid:durableId="416251528">
    <w:abstractNumId w:val="63"/>
  </w:num>
  <w:num w:numId="87" w16cid:durableId="179706883">
    <w:abstractNumId w:val="60"/>
  </w:num>
  <w:num w:numId="88" w16cid:durableId="36199072">
    <w:abstractNumId w:val="47"/>
  </w:num>
  <w:num w:numId="89" w16cid:durableId="1803309720">
    <w:abstractNumId w:val="0"/>
  </w:num>
  <w:num w:numId="90" w16cid:durableId="1331248829">
    <w:abstractNumId w:val="1"/>
  </w:num>
  <w:num w:numId="91" w16cid:durableId="1815487409">
    <w:abstractNumId w:val="87"/>
  </w:num>
  <w:num w:numId="92" w16cid:durableId="899949525">
    <w:abstractNumId w:val="8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448"/>
    <w:rsid w:val="00000B03"/>
    <w:rsid w:val="00000E71"/>
    <w:rsid w:val="00001147"/>
    <w:rsid w:val="00001595"/>
    <w:rsid w:val="00001B92"/>
    <w:rsid w:val="00002FB1"/>
    <w:rsid w:val="0000332F"/>
    <w:rsid w:val="00003B63"/>
    <w:rsid w:val="00003C2F"/>
    <w:rsid w:val="00004386"/>
    <w:rsid w:val="0000482D"/>
    <w:rsid w:val="00010020"/>
    <w:rsid w:val="00010C90"/>
    <w:rsid w:val="00011259"/>
    <w:rsid w:val="0001248D"/>
    <w:rsid w:val="000131D0"/>
    <w:rsid w:val="00013E6A"/>
    <w:rsid w:val="000142C1"/>
    <w:rsid w:val="00014658"/>
    <w:rsid w:val="00014DDA"/>
    <w:rsid w:val="00015630"/>
    <w:rsid w:val="00015A00"/>
    <w:rsid w:val="00017E36"/>
    <w:rsid w:val="00020F82"/>
    <w:rsid w:val="0002124F"/>
    <w:rsid w:val="000215C1"/>
    <w:rsid w:val="00021953"/>
    <w:rsid w:val="00022E81"/>
    <w:rsid w:val="000240F0"/>
    <w:rsid w:val="000249AC"/>
    <w:rsid w:val="00024A0E"/>
    <w:rsid w:val="00025B55"/>
    <w:rsid w:val="000260B6"/>
    <w:rsid w:val="00027163"/>
    <w:rsid w:val="00027349"/>
    <w:rsid w:val="00027853"/>
    <w:rsid w:val="00031A5E"/>
    <w:rsid w:val="00031E64"/>
    <w:rsid w:val="000339EB"/>
    <w:rsid w:val="00033D70"/>
    <w:rsid w:val="000358B1"/>
    <w:rsid w:val="00035E79"/>
    <w:rsid w:val="000361DE"/>
    <w:rsid w:val="0003750B"/>
    <w:rsid w:val="000379EE"/>
    <w:rsid w:val="0004017F"/>
    <w:rsid w:val="00041670"/>
    <w:rsid w:val="00041814"/>
    <w:rsid w:val="00041880"/>
    <w:rsid w:val="000423EC"/>
    <w:rsid w:val="00042515"/>
    <w:rsid w:val="00043AB3"/>
    <w:rsid w:val="000444C0"/>
    <w:rsid w:val="0004492B"/>
    <w:rsid w:val="00045369"/>
    <w:rsid w:val="000459B5"/>
    <w:rsid w:val="00046612"/>
    <w:rsid w:val="0004740F"/>
    <w:rsid w:val="00047D39"/>
    <w:rsid w:val="00047DB5"/>
    <w:rsid w:val="00051A48"/>
    <w:rsid w:val="00051BBD"/>
    <w:rsid w:val="00052381"/>
    <w:rsid w:val="00053232"/>
    <w:rsid w:val="00054CED"/>
    <w:rsid w:val="00055735"/>
    <w:rsid w:val="00055C0C"/>
    <w:rsid w:val="000560B0"/>
    <w:rsid w:val="00056C99"/>
    <w:rsid w:val="00057E5E"/>
    <w:rsid w:val="0006006B"/>
    <w:rsid w:val="00060C5E"/>
    <w:rsid w:val="00060DAF"/>
    <w:rsid w:val="00062343"/>
    <w:rsid w:val="0006388A"/>
    <w:rsid w:val="00063B2D"/>
    <w:rsid w:val="00063B89"/>
    <w:rsid w:val="00064017"/>
    <w:rsid w:val="0006428B"/>
    <w:rsid w:val="00065DAA"/>
    <w:rsid w:val="00066326"/>
    <w:rsid w:val="000665A1"/>
    <w:rsid w:val="000665DC"/>
    <w:rsid w:val="00066D09"/>
    <w:rsid w:val="00067242"/>
    <w:rsid w:val="00067996"/>
    <w:rsid w:val="00070022"/>
    <w:rsid w:val="00070442"/>
    <w:rsid w:val="00070B0F"/>
    <w:rsid w:val="00072162"/>
    <w:rsid w:val="000722CB"/>
    <w:rsid w:val="000767F6"/>
    <w:rsid w:val="00076BBF"/>
    <w:rsid w:val="00076C39"/>
    <w:rsid w:val="00077544"/>
    <w:rsid w:val="00077584"/>
    <w:rsid w:val="00077E44"/>
    <w:rsid w:val="000824B4"/>
    <w:rsid w:val="0008485D"/>
    <w:rsid w:val="00085130"/>
    <w:rsid w:val="00086154"/>
    <w:rsid w:val="00086542"/>
    <w:rsid w:val="00086BE3"/>
    <w:rsid w:val="00086C24"/>
    <w:rsid w:val="000904CB"/>
    <w:rsid w:val="000930CC"/>
    <w:rsid w:val="00093D3E"/>
    <w:rsid w:val="00094C06"/>
    <w:rsid w:val="00094DE6"/>
    <w:rsid w:val="0009553A"/>
    <w:rsid w:val="0009661B"/>
    <w:rsid w:val="00096B27"/>
    <w:rsid w:val="00096E2B"/>
    <w:rsid w:val="000A063F"/>
    <w:rsid w:val="000A0817"/>
    <w:rsid w:val="000A08AC"/>
    <w:rsid w:val="000A0B7A"/>
    <w:rsid w:val="000A0DCC"/>
    <w:rsid w:val="000A18F3"/>
    <w:rsid w:val="000A21C0"/>
    <w:rsid w:val="000A2707"/>
    <w:rsid w:val="000A2CAE"/>
    <w:rsid w:val="000A3515"/>
    <w:rsid w:val="000A3D60"/>
    <w:rsid w:val="000A4161"/>
    <w:rsid w:val="000A44AA"/>
    <w:rsid w:val="000A4ACF"/>
    <w:rsid w:val="000A51C5"/>
    <w:rsid w:val="000A51E7"/>
    <w:rsid w:val="000A5DAB"/>
    <w:rsid w:val="000A5E43"/>
    <w:rsid w:val="000B02AA"/>
    <w:rsid w:val="000B1AC7"/>
    <w:rsid w:val="000B25EF"/>
    <w:rsid w:val="000B3FD5"/>
    <w:rsid w:val="000B41D7"/>
    <w:rsid w:val="000B4BA4"/>
    <w:rsid w:val="000B4E36"/>
    <w:rsid w:val="000B5FB8"/>
    <w:rsid w:val="000B612E"/>
    <w:rsid w:val="000B6714"/>
    <w:rsid w:val="000B6BBB"/>
    <w:rsid w:val="000B7066"/>
    <w:rsid w:val="000B70B9"/>
    <w:rsid w:val="000B7263"/>
    <w:rsid w:val="000B76D7"/>
    <w:rsid w:val="000C00A0"/>
    <w:rsid w:val="000C0184"/>
    <w:rsid w:val="000C0517"/>
    <w:rsid w:val="000C0523"/>
    <w:rsid w:val="000C0E74"/>
    <w:rsid w:val="000C1C29"/>
    <w:rsid w:val="000C1C2D"/>
    <w:rsid w:val="000C2624"/>
    <w:rsid w:val="000C3303"/>
    <w:rsid w:val="000C33AC"/>
    <w:rsid w:val="000C34AF"/>
    <w:rsid w:val="000C572E"/>
    <w:rsid w:val="000C5974"/>
    <w:rsid w:val="000C5BF7"/>
    <w:rsid w:val="000C5D7D"/>
    <w:rsid w:val="000C76C1"/>
    <w:rsid w:val="000D0802"/>
    <w:rsid w:val="000D08F0"/>
    <w:rsid w:val="000D1233"/>
    <w:rsid w:val="000D3BB1"/>
    <w:rsid w:val="000D43D9"/>
    <w:rsid w:val="000D4E0D"/>
    <w:rsid w:val="000D7C0A"/>
    <w:rsid w:val="000E07B3"/>
    <w:rsid w:val="000E09F0"/>
    <w:rsid w:val="000E0A02"/>
    <w:rsid w:val="000E158F"/>
    <w:rsid w:val="000E2344"/>
    <w:rsid w:val="000E342F"/>
    <w:rsid w:val="000E3B65"/>
    <w:rsid w:val="000E3DD7"/>
    <w:rsid w:val="000E3E9E"/>
    <w:rsid w:val="000E4AA8"/>
    <w:rsid w:val="000E637A"/>
    <w:rsid w:val="000E64F2"/>
    <w:rsid w:val="000E6D7A"/>
    <w:rsid w:val="000E6E3C"/>
    <w:rsid w:val="000E75CE"/>
    <w:rsid w:val="000E7D1A"/>
    <w:rsid w:val="000F0091"/>
    <w:rsid w:val="000F0EC1"/>
    <w:rsid w:val="000F27CA"/>
    <w:rsid w:val="000F36CB"/>
    <w:rsid w:val="000F3AE3"/>
    <w:rsid w:val="000F3C79"/>
    <w:rsid w:val="000F3D96"/>
    <w:rsid w:val="000F3DC4"/>
    <w:rsid w:val="000F4831"/>
    <w:rsid w:val="000F4FA5"/>
    <w:rsid w:val="000F570C"/>
    <w:rsid w:val="000F6DCB"/>
    <w:rsid w:val="000F6E1A"/>
    <w:rsid w:val="000F6EA9"/>
    <w:rsid w:val="000F7962"/>
    <w:rsid w:val="000F7A6A"/>
    <w:rsid w:val="00100648"/>
    <w:rsid w:val="0010101A"/>
    <w:rsid w:val="001010D2"/>
    <w:rsid w:val="00101366"/>
    <w:rsid w:val="0010169B"/>
    <w:rsid w:val="00101866"/>
    <w:rsid w:val="00102433"/>
    <w:rsid w:val="001031BE"/>
    <w:rsid w:val="00103B3E"/>
    <w:rsid w:val="00104873"/>
    <w:rsid w:val="00104D09"/>
    <w:rsid w:val="00105F6B"/>
    <w:rsid w:val="00105FF4"/>
    <w:rsid w:val="001064AA"/>
    <w:rsid w:val="00107CFE"/>
    <w:rsid w:val="00110452"/>
    <w:rsid w:val="00110B92"/>
    <w:rsid w:val="00111058"/>
    <w:rsid w:val="00111648"/>
    <w:rsid w:val="001118B8"/>
    <w:rsid w:val="0011195D"/>
    <w:rsid w:val="0011285B"/>
    <w:rsid w:val="00112B94"/>
    <w:rsid w:val="00113A52"/>
    <w:rsid w:val="00113D27"/>
    <w:rsid w:val="001141DC"/>
    <w:rsid w:val="00114F3D"/>
    <w:rsid w:val="0011511A"/>
    <w:rsid w:val="001154A1"/>
    <w:rsid w:val="00115672"/>
    <w:rsid w:val="00116FC0"/>
    <w:rsid w:val="001174BC"/>
    <w:rsid w:val="001174C7"/>
    <w:rsid w:val="0011766D"/>
    <w:rsid w:val="001179E8"/>
    <w:rsid w:val="00120D92"/>
    <w:rsid w:val="00121727"/>
    <w:rsid w:val="0012241B"/>
    <w:rsid w:val="0012311F"/>
    <w:rsid w:val="001242D1"/>
    <w:rsid w:val="0012489C"/>
    <w:rsid w:val="00124967"/>
    <w:rsid w:val="00124E2D"/>
    <w:rsid w:val="001252C4"/>
    <w:rsid w:val="0012561B"/>
    <w:rsid w:val="001259A6"/>
    <w:rsid w:val="001260CB"/>
    <w:rsid w:val="00126C92"/>
    <w:rsid w:val="001275B3"/>
    <w:rsid w:val="00131093"/>
    <w:rsid w:val="00131AE4"/>
    <w:rsid w:val="0013204B"/>
    <w:rsid w:val="00132052"/>
    <w:rsid w:val="00132573"/>
    <w:rsid w:val="00132597"/>
    <w:rsid w:val="00132F9D"/>
    <w:rsid w:val="00133592"/>
    <w:rsid w:val="00133B4C"/>
    <w:rsid w:val="00134221"/>
    <w:rsid w:val="00134444"/>
    <w:rsid w:val="00135220"/>
    <w:rsid w:val="00135938"/>
    <w:rsid w:val="00135F37"/>
    <w:rsid w:val="001363DA"/>
    <w:rsid w:val="00136E8B"/>
    <w:rsid w:val="00137571"/>
    <w:rsid w:val="00140A6E"/>
    <w:rsid w:val="00140CB3"/>
    <w:rsid w:val="00140FAA"/>
    <w:rsid w:val="00141117"/>
    <w:rsid w:val="001418CE"/>
    <w:rsid w:val="00141D84"/>
    <w:rsid w:val="001420A2"/>
    <w:rsid w:val="0014235B"/>
    <w:rsid w:val="00142EE5"/>
    <w:rsid w:val="00145608"/>
    <w:rsid w:val="00145C83"/>
    <w:rsid w:val="001511F0"/>
    <w:rsid w:val="0015173C"/>
    <w:rsid w:val="00152378"/>
    <w:rsid w:val="00152565"/>
    <w:rsid w:val="00152647"/>
    <w:rsid w:val="00153133"/>
    <w:rsid w:val="001562B8"/>
    <w:rsid w:val="00157DA9"/>
    <w:rsid w:val="001601D6"/>
    <w:rsid w:val="0016020F"/>
    <w:rsid w:val="00160841"/>
    <w:rsid w:val="00161320"/>
    <w:rsid w:val="00161380"/>
    <w:rsid w:val="00164432"/>
    <w:rsid w:val="00164AC1"/>
    <w:rsid w:val="00164BF1"/>
    <w:rsid w:val="00164D51"/>
    <w:rsid w:val="0016609D"/>
    <w:rsid w:val="00166B02"/>
    <w:rsid w:val="00166E9E"/>
    <w:rsid w:val="00166EC9"/>
    <w:rsid w:val="00167212"/>
    <w:rsid w:val="001678F3"/>
    <w:rsid w:val="00170841"/>
    <w:rsid w:val="00170A60"/>
    <w:rsid w:val="00171F79"/>
    <w:rsid w:val="00172131"/>
    <w:rsid w:val="00172886"/>
    <w:rsid w:val="001729C2"/>
    <w:rsid w:val="0017315B"/>
    <w:rsid w:val="00173624"/>
    <w:rsid w:val="001736AC"/>
    <w:rsid w:val="00173CF8"/>
    <w:rsid w:val="0017576D"/>
    <w:rsid w:val="00175B0D"/>
    <w:rsid w:val="00177797"/>
    <w:rsid w:val="001778A3"/>
    <w:rsid w:val="00181BE7"/>
    <w:rsid w:val="00182694"/>
    <w:rsid w:val="0018284A"/>
    <w:rsid w:val="00182C54"/>
    <w:rsid w:val="00183A69"/>
    <w:rsid w:val="00183B79"/>
    <w:rsid w:val="0018412E"/>
    <w:rsid w:val="001845E1"/>
    <w:rsid w:val="001845E6"/>
    <w:rsid w:val="00184A40"/>
    <w:rsid w:val="00184EFC"/>
    <w:rsid w:val="00185D62"/>
    <w:rsid w:val="0018695C"/>
    <w:rsid w:val="001877AC"/>
    <w:rsid w:val="001902CC"/>
    <w:rsid w:val="00191576"/>
    <w:rsid w:val="0019237E"/>
    <w:rsid w:val="001933E4"/>
    <w:rsid w:val="00193A0B"/>
    <w:rsid w:val="00193D84"/>
    <w:rsid w:val="00196BFD"/>
    <w:rsid w:val="00197490"/>
    <w:rsid w:val="001A00EB"/>
    <w:rsid w:val="001A083A"/>
    <w:rsid w:val="001A0955"/>
    <w:rsid w:val="001A1A36"/>
    <w:rsid w:val="001A2A31"/>
    <w:rsid w:val="001A40E6"/>
    <w:rsid w:val="001A4914"/>
    <w:rsid w:val="001A4DFA"/>
    <w:rsid w:val="001A56AA"/>
    <w:rsid w:val="001A7D39"/>
    <w:rsid w:val="001B0111"/>
    <w:rsid w:val="001B03EE"/>
    <w:rsid w:val="001B0E36"/>
    <w:rsid w:val="001B1366"/>
    <w:rsid w:val="001B17C5"/>
    <w:rsid w:val="001B1CCB"/>
    <w:rsid w:val="001B2831"/>
    <w:rsid w:val="001B40F0"/>
    <w:rsid w:val="001B50CF"/>
    <w:rsid w:val="001B62EA"/>
    <w:rsid w:val="001B700B"/>
    <w:rsid w:val="001B77E6"/>
    <w:rsid w:val="001B798B"/>
    <w:rsid w:val="001C02D2"/>
    <w:rsid w:val="001C0718"/>
    <w:rsid w:val="001C1130"/>
    <w:rsid w:val="001C20D1"/>
    <w:rsid w:val="001C24D9"/>
    <w:rsid w:val="001C3E12"/>
    <w:rsid w:val="001C43AE"/>
    <w:rsid w:val="001C55D2"/>
    <w:rsid w:val="001C7DD8"/>
    <w:rsid w:val="001D007B"/>
    <w:rsid w:val="001D00A6"/>
    <w:rsid w:val="001D0953"/>
    <w:rsid w:val="001D0961"/>
    <w:rsid w:val="001D0B0F"/>
    <w:rsid w:val="001D1613"/>
    <w:rsid w:val="001D26CF"/>
    <w:rsid w:val="001D2B48"/>
    <w:rsid w:val="001D2B4C"/>
    <w:rsid w:val="001D2C61"/>
    <w:rsid w:val="001D3ACF"/>
    <w:rsid w:val="001D73F0"/>
    <w:rsid w:val="001D74F0"/>
    <w:rsid w:val="001E1D78"/>
    <w:rsid w:val="001E1D91"/>
    <w:rsid w:val="001E1EF2"/>
    <w:rsid w:val="001E228A"/>
    <w:rsid w:val="001E4A8E"/>
    <w:rsid w:val="001E4C02"/>
    <w:rsid w:val="001E4EC6"/>
    <w:rsid w:val="001E5E39"/>
    <w:rsid w:val="001E63D6"/>
    <w:rsid w:val="001E7122"/>
    <w:rsid w:val="001E7BBE"/>
    <w:rsid w:val="001F07FD"/>
    <w:rsid w:val="001F096A"/>
    <w:rsid w:val="001F0F9F"/>
    <w:rsid w:val="001F1763"/>
    <w:rsid w:val="001F2B09"/>
    <w:rsid w:val="001F2BA8"/>
    <w:rsid w:val="001F34C6"/>
    <w:rsid w:val="001F4996"/>
    <w:rsid w:val="001F5595"/>
    <w:rsid w:val="001F67B9"/>
    <w:rsid w:val="001F6A96"/>
    <w:rsid w:val="00200050"/>
    <w:rsid w:val="002013C7"/>
    <w:rsid w:val="002014EC"/>
    <w:rsid w:val="002016B4"/>
    <w:rsid w:val="00201BBE"/>
    <w:rsid w:val="00202A85"/>
    <w:rsid w:val="00202D2C"/>
    <w:rsid w:val="00202D76"/>
    <w:rsid w:val="0020471C"/>
    <w:rsid w:val="00207437"/>
    <w:rsid w:val="002076AA"/>
    <w:rsid w:val="00207D07"/>
    <w:rsid w:val="00210534"/>
    <w:rsid w:val="002108D3"/>
    <w:rsid w:val="002122CC"/>
    <w:rsid w:val="002129BD"/>
    <w:rsid w:val="00212CCF"/>
    <w:rsid w:val="00214691"/>
    <w:rsid w:val="00214AB9"/>
    <w:rsid w:val="00214ACF"/>
    <w:rsid w:val="00214B79"/>
    <w:rsid w:val="002153EA"/>
    <w:rsid w:val="002164C2"/>
    <w:rsid w:val="00216B57"/>
    <w:rsid w:val="002174A9"/>
    <w:rsid w:val="00220A44"/>
    <w:rsid w:val="00221281"/>
    <w:rsid w:val="00221825"/>
    <w:rsid w:val="00222008"/>
    <w:rsid w:val="002227D7"/>
    <w:rsid w:val="00222FBC"/>
    <w:rsid w:val="00223124"/>
    <w:rsid w:val="002236FB"/>
    <w:rsid w:val="0022426F"/>
    <w:rsid w:val="0022474D"/>
    <w:rsid w:val="0022574A"/>
    <w:rsid w:val="00225D0F"/>
    <w:rsid w:val="0022797E"/>
    <w:rsid w:val="00227C4A"/>
    <w:rsid w:val="00230EF7"/>
    <w:rsid w:val="00240281"/>
    <w:rsid w:val="00240822"/>
    <w:rsid w:val="00240AD8"/>
    <w:rsid w:val="002410E0"/>
    <w:rsid w:val="0024254F"/>
    <w:rsid w:val="00242B86"/>
    <w:rsid w:val="00243E45"/>
    <w:rsid w:val="00244D63"/>
    <w:rsid w:val="00245438"/>
    <w:rsid w:val="00245A53"/>
    <w:rsid w:val="00245F7D"/>
    <w:rsid w:val="0024644E"/>
    <w:rsid w:val="00247241"/>
    <w:rsid w:val="002474D5"/>
    <w:rsid w:val="00247CAF"/>
    <w:rsid w:val="00247D25"/>
    <w:rsid w:val="00250551"/>
    <w:rsid w:val="00250595"/>
    <w:rsid w:val="0025111C"/>
    <w:rsid w:val="002514F9"/>
    <w:rsid w:val="002524FE"/>
    <w:rsid w:val="00252EFB"/>
    <w:rsid w:val="002532B1"/>
    <w:rsid w:val="002535CD"/>
    <w:rsid w:val="00253821"/>
    <w:rsid w:val="00254886"/>
    <w:rsid w:val="002554D1"/>
    <w:rsid w:val="00256D28"/>
    <w:rsid w:val="0025703C"/>
    <w:rsid w:val="00260CFB"/>
    <w:rsid w:val="00260DFB"/>
    <w:rsid w:val="0026297D"/>
    <w:rsid w:val="00262CA7"/>
    <w:rsid w:val="00262F85"/>
    <w:rsid w:val="00263740"/>
    <w:rsid w:val="002638E0"/>
    <w:rsid w:val="00264917"/>
    <w:rsid w:val="00264BD2"/>
    <w:rsid w:val="00264EE5"/>
    <w:rsid w:val="00265210"/>
    <w:rsid w:val="0026579B"/>
    <w:rsid w:val="00266F47"/>
    <w:rsid w:val="00266FC6"/>
    <w:rsid w:val="002670A3"/>
    <w:rsid w:val="00267D96"/>
    <w:rsid w:val="002721E3"/>
    <w:rsid w:val="00272E1D"/>
    <w:rsid w:val="00273883"/>
    <w:rsid w:val="00273CB4"/>
    <w:rsid w:val="0027482E"/>
    <w:rsid w:val="00274BC3"/>
    <w:rsid w:val="00274F48"/>
    <w:rsid w:val="00275950"/>
    <w:rsid w:val="00276AF7"/>
    <w:rsid w:val="00276D65"/>
    <w:rsid w:val="00277A13"/>
    <w:rsid w:val="00280753"/>
    <w:rsid w:val="00280CB7"/>
    <w:rsid w:val="002812B6"/>
    <w:rsid w:val="00281931"/>
    <w:rsid w:val="002827FB"/>
    <w:rsid w:val="0028295C"/>
    <w:rsid w:val="00283DCA"/>
    <w:rsid w:val="0028486C"/>
    <w:rsid w:val="00285C75"/>
    <w:rsid w:val="00285F8F"/>
    <w:rsid w:val="00287101"/>
    <w:rsid w:val="00287816"/>
    <w:rsid w:val="002878BA"/>
    <w:rsid w:val="002906D2"/>
    <w:rsid w:val="00290ED4"/>
    <w:rsid w:val="00291CB0"/>
    <w:rsid w:val="00292398"/>
    <w:rsid w:val="00292741"/>
    <w:rsid w:val="00293E22"/>
    <w:rsid w:val="002945AC"/>
    <w:rsid w:val="00295AC0"/>
    <w:rsid w:val="0029610D"/>
    <w:rsid w:val="00296EDD"/>
    <w:rsid w:val="002971AD"/>
    <w:rsid w:val="0029738C"/>
    <w:rsid w:val="00297787"/>
    <w:rsid w:val="00297B52"/>
    <w:rsid w:val="002A041B"/>
    <w:rsid w:val="002A1174"/>
    <w:rsid w:val="002A1551"/>
    <w:rsid w:val="002A1758"/>
    <w:rsid w:val="002A18E7"/>
    <w:rsid w:val="002A1D5E"/>
    <w:rsid w:val="002A2F7B"/>
    <w:rsid w:val="002A3708"/>
    <w:rsid w:val="002A3AA9"/>
    <w:rsid w:val="002A3C38"/>
    <w:rsid w:val="002A5CD4"/>
    <w:rsid w:val="002A5D10"/>
    <w:rsid w:val="002A6CC5"/>
    <w:rsid w:val="002B04E5"/>
    <w:rsid w:val="002B1568"/>
    <w:rsid w:val="002B181C"/>
    <w:rsid w:val="002B2795"/>
    <w:rsid w:val="002B2957"/>
    <w:rsid w:val="002B29A3"/>
    <w:rsid w:val="002B33B6"/>
    <w:rsid w:val="002B3406"/>
    <w:rsid w:val="002B3548"/>
    <w:rsid w:val="002B47E8"/>
    <w:rsid w:val="002B618A"/>
    <w:rsid w:val="002B6C22"/>
    <w:rsid w:val="002B6EA3"/>
    <w:rsid w:val="002B7786"/>
    <w:rsid w:val="002B794F"/>
    <w:rsid w:val="002C0542"/>
    <w:rsid w:val="002C075E"/>
    <w:rsid w:val="002C0DB3"/>
    <w:rsid w:val="002C0E95"/>
    <w:rsid w:val="002C17E1"/>
    <w:rsid w:val="002C2ABF"/>
    <w:rsid w:val="002C2D83"/>
    <w:rsid w:val="002C3C40"/>
    <w:rsid w:val="002C3FB9"/>
    <w:rsid w:val="002C420A"/>
    <w:rsid w:val="002C4938"/>
    <w:rsid w:val="002C63C1"/>
    <w:rsid w:val="002C6A2A"/>
    <w:rsid w:val="002C7154"/>
    <w:rsid w:val="002C7195"/>
    <w:rsid w:val="002C71C6"/>
    <w:rsid w:val="002D0362"/>
    <w:rsid w:val="002D0AC4"/>
    <w:rsid w:val="002D17B6"/>
    <w:rsid w:val="002D1867"/>
    <w:rsid w:val="002D1E98"/>
    <w:rsid w:val="002D2B41"/>
    <w:rsid w:val="002D3115"/>
    <w:rsid w:val="002D3AE7"/>
    <w:rsid w:val="002D488A"/>
    <w:rsid w:val="002D4C1B"/>
    <w:rsid w:val="002D4CCC"/>
    <w:rsid w:val="002D4E25"/>
    <w:rsid w:val="002D5229"/>
    <w:rsid w:val="002D54A5"/>
    <w:rsid w:val="002D5A57"/>
    <w:rsid w:val="002D5C48"/>
    <w:rsid w:val="002D6153"/>
    <w:rsid w:val="002D6436"/>
    <w:rsid w:val="002D6854"/>
    <w:rsid w:val="002D6E6D"/>
    <w:rsid w:val="002D790F"/>
    <w:rsid w:val="002E037E"/>
    <w:rsid w:val="002E0544"/>
    <w:rsid w:val="002E0AC4"/>
    <w:rsid w:val="002E10A7"/>
    <w:rsid w:val="002E1DA7"/>
    <w:rsid w:val="002E2DAF"/>
    <w:rsid w:val="002E30D2"/>
    <w:rsid w:val="002E3288"/>
    <w:rsid w:val="002E3FAB"/>
    <w:rsid w:val="002E47F2"/>
    <w:rsid w:val="002E50E9"/>
    <w:rsid w:val="002E54CB"/>
    <w:rsid w:val="002E57C9"/>
    <w:rsid w:val="002E60A4"/>
    <w:rsid w:val="002E6661"/>
    <w:rsid w:val="002E706B"/>
    <w:rsid w:val="002E77EA"/>
    <w:rsid w:val="002E7DBE"/>
    <w:rsid w:val="002F0064"/>
    <w:rsid w:val="002F1759"/>
    <w:rsid w:val="002F1837"/>
    <w:rsid w:val="002F2179"/>
    <w:rsid w:val="002F26D6"/>
    <w:rsid w:val="002F2D99"/>
    <w:rsid w:val="002F333E"/>
    <w:rsid w:val="002F45BF"/>
    <w:rsid w:val="002F47E2"/>
    <w:rsid w:val="002F4E41"/>
    <w:rsid w:val="002F5314"/>
    <w:rsid w:val="002F5358"/>
    <w:rsid w:val="002F5B73"/>
    <w:rsid w:val="002F62F9"/>
    <w:rsid w:val="002F6D5E"/>
    <w:rsid w:val="0030188B"/>
    <w:rsid w:val="00302E5A"/>
    <w:rsid w:val="0030302A"/>
    <w:rsid w:val="003035F3"/>
    <w:rsid w:val="00304532"/>
    <w:rsid w:val="00304AAB"/>
    <w:rsid w:val="00305116"/>
    <w:rsid w:val="00306A73"/>
    <w:rsid w:val="00311925"/>
    <w:rsid w:val="003119F0"/>
    <w:rsid w:val="00311B25"/>
    <w:rsid w:val="00311B2A"/>
    <w:rsid w:val="00311FFF"/>
    <w:rsid w:val="003126A6"/>
    <w:rsid w:val="0031365B"/>
    <w:rsid w:val="003146D4"/>
    <w:rsid w:val="00314E0D"/>
    <w:rsid w:val="0031612B"/>
    <w:rsid w:val="00320D6F"/>
    <w:rsid w:val="00321C04"/>
    <w:rsid w:val="00322152"/>
    <w:rsid w:val="00323A68"/>
    <w:rsid w:val="00324104"/>
    <w:rsid w:val="0032480A"/>
    <w:rsid w:val="00324A4F"/>
    <w:rsid w:val="00325D68"/>
    <w:rsid w:val="00326200"/>
    <w:rsid w:val="003262CA"/>
    <w:rsid w:val="00326CD5"/>
    <w:rsid w:val="003274FD"/>
    <w:rsid w:val="00331C2D"/>
    <w:rsid w:val="00331C38"/>
    <w:rsid w:val="00331C7B"/>
    <w:rsid w:val="00332034"/>
    <w:rsid w:val="0033204B"/>
    <w:rsid w:val="003321D6"/>
    <w:rsid w:val="0033276C"/>
    <w:rsid w:val="00333A5E"/>
    <w:rsid w:val="00333B50"/>
    <w:rsid w:val="0033494C"/>
    <w:rsid w:val="00334BA7"/>
    <w:rsid w:val="00334EDD"/>
    <w:rsid w:val="003356ED"/>
    <w:rsid w:val="003361EE"/>
    <w:rsid w:val="00336570"/>
    <w:rsid w:val="003400B0"/>
    <w:rsid w:val="00340325"/>
    <w:rsid w:val="00340F74"/>
    <w:rsid w:val="0034129A"/>
    <w:rsid w:val="003418A3"/>
    <w:rsid w:val="00341DDD"/>
    <w:rsid w:val="00342AA8"/>
    <w:rsid w:val="00342FD3"/>
    <w:rsid w:val="00343A4C"/>
    <w:rsid w:val="00343B9D"/>
    <w:rsid w:val="00344D64"/>
    <w:rsid w:val="00345C67"/>
    <w:rsid w:val="00346F9C"/>
    <w:rsid w:val="0034752F"/>
    <w:rsid w:val="00350024"/>
    <w:rsid w:val="00350773"/>
    <w:rsid w:val="00350B07"/>
    <w:rsid w:val="00350EF5"/>
    <w:rsid w:val="003511D7"/>
    <w:rsid w:val="003513F0"/>
    <w:rsid w:val="00351771"/>
    <w:rsid w:val="003533D9"/>
    <w:rsid w:val="0035367A"/>
    <w:rsid w:val="003553EB"/>
    <w:rsid w:val="00356216"/>
    <w:rsid w:val="00356FFB"/>
    <w:rsid w:val="00360638"/>
    <w:rsid w:val="00360676"/>
    <w:rsid w:val="00361D8C"/>
    <w:rsid w:val="00362B84"/>
    <w:rsid w:val="00362F6E"/>
    <w:rsid w:val="003632B7"/>
    <w:rsid w:val="00363501"/>
    <w:rsid w:val="00363DD8"/>
    <w:rsid w:val="00363DF5"/>
    <w:rsid w:val="003647E3"/>
    <w:rsid w:val="00365754"/>
    <w:rsid w:val="00365D20"/>
    <w:rsid w:val="003662F5"/>
    <w:rsid w:val="0036637E"/>
    <w:rsid w:val="00367FA3"/>
    <w:rsid w:val="003710DB"/>
    <w:rsid w:val="00371943"/>
    <w:rsid w:val="00371C13"/>
    <w:rsid w:val="00372329"/>
    <w:rsid w:val="0037238E"/>
    <w:rsid w:val="00372B80"/>
    <w:rsid w:val="003738B2"/>
    <w:rsid w:val="00373D25"/>
    <w:rsid w:val="003741F7"/>
    <w:rsid w:val="00374F58"/>
    <w:rsid w:val="003758DB"/>
    <w:rsid w:val="00375F91"/>
    <w:rsid w:val="00376FD2"/>
    <w:rsid w:val="00381220"/>
    <w:rsid w:val="00381327"/>
    <w:rsid w:val="003826AD"/>
    <w:rsid w:val="0038311E"/>
    <w:rsid w:val="00383B61"/>
    <w:rsid w:val="003844E8"/>
    <w:rsid w:val="0038462C"/>
    <w:rsid w:val="00384B7D"/>
    <w:rsid w:val="0038542A"/>
    <w:rsid w:val="0038779D"/>
    <w:rsid w:val="00387C0D"/>
    <w:rsid w:val="003900A3"/>
    <w:rsid w:val="00390E18"/>
    <w:rsid w:val="003930F3"/>
    <w:rsid w:val="00393254"/>
    <w:rsid w:val="00393CAE"/>
    <w:rsid w:val="00393D9C"/>
    <w:rsid w:val="003947FC"/>
    <w:rsid w:val="00394B54"/>
    <w:rsid w:val="00396B4C"/>
    <w:rsid w:val="00396EF6"/>
    <w:rsid w:val="003A20EA"/>
    <w:rsid w:val="003A22F9"/>
    <w:rsid w:val="003A2719"/>
    <w:rsid w:val="003A3537"/>
    <w:rsid w:val="003A3A0F"/>
    <w:rsid w:val="003A3EC0"/>
    <w:rsid w:val="003A4239"/>
    <w:rsid w:val="003A59F3"/>
    <w:rsid w:val="003A6599"/>
    <w:rsid w:val="003A6C87"/>
    <w:rsid w:val="003A743F"/>
    <w:rsid w:val="003A7C2E"/>
    <w:rsid w:val="003B0952"/>
    <w:rsid w:val="003B1344"/>
    <w:rsid w:val="003B19F3"/>
    <w:rsid w:val="003B1C8E"/>
    <w:rsid w:val="003B28F6"/>
    <w:rsid w:val="003B31CB"/>
    <w:rsid w:val="003B3913"/>
    <w:rsid w:val="003B4102"/>
    <w:rsid w:val="003B4C3A"/>
    <w:rsid w:val="003B4D9E"/>
    <w:rsid w:val="003B5129"/>
    <w:rsid w:val="003B5F5C"/>
    <w:rsid w:val="003B78DA"/>
    <w:rsid w:val="003C2422"/>
    <w:rsid w:val="003C27B1"/>
    <w:rsid w:val="003C27F5"/>
    <w:rsid w:val="003C417F"/>
    <w:rsid w:val="003C4463"/>
    <w:rsid w:val="003C4B89"/>
    <w:rsid w:val="003C5DF3"/>
    <w:rsid w:val="003C602D"/>
    <w:rsid w:val="003C6251"/>
    <w:rsid w:val="003C7879"/>
    <w:rsid w:val="003C7935"/>
    <w:rsid w:val="003D004C"/>
    <w:rsid w:val="003D0088"/>
    <w:rsid w:val="003D0480"/>
    <w:rsid w:val="003D19BB"/>
    <w:rsid w:val="003D1BAB"/>
    <w:rsid w:val="003D37DE"/>
    <w:rsid w:val="003D3FB8"/>
    <w:rsid w:val="003D43A9"/>
    <w:rsid w:val="003D5536"/>
    <w:rsid w:val="003E08C3"/>
    <w:rsid w:val="003E09D5"/>
    <w:rsid w:val="003E0DD8"/>
    <w:rsid w:val="003E1AC3"/>
    <w:rsid w:val="003E1F83"/>
    <w:rsid w:val="003E1FD2"/>
    <w:rsid w:val="003E2963"/>
    <w:rsid w:val="003E35BF"/>
    <w:rsid w:val="003E4EB6"/>
    <w:rsid w:val="003E53F4"/>
    <w:rsid w:val="003E551A"/>
    <w:rsid w:val="003E5553"/>
    <w:rsid w:val="003E7D0B"/>
    <w:rsid w:val="003F071D"/>
    <w:rsid w:val="003F0AC1"/>
    <w:rsid w:val="003F100A"/>
    <w:rsid w:val="003F1116"/>
    <w:rsid w:val="003F144A"/>
    <w:rsid w:val="003F3A77"/>
    <w:rsid w:val="003F3E06"/>
    <w:rsid w:val="003F3FA1"/>
    <w:rsid w:val="003F550C"/>
    <w:rsid w:val="003F6C34"/>
    <w:rsid w:val="003F7FC6"/>
    <w:rsid w:val="00401902"/>
    <w:rsid w:val="0040204D"/>
    <w:rsid w:val="00403132"/>
    <w:rsid w:val="00403A7E"/>
    <w:rsid w:val="004040A4"/>
    <w:rsid w:val="004047D4"/>
    <w:rsid w:val="004060EF"/>
    <w:rsid w:val="00406A2C"/>
    <w:rsid w:val="00406C7B"/>
    <w:rsid w:val="004101E8"/>
    <w:rsid w:val="004102FB"/>
    <w:rsid w:val="00410513"/>
    <w:rsid w:val="00410519"/>
    <w:rsid w:val="004105B5"/>
    <w:rsid w:val="00410EF6"/>
    <w:rsid w:val="00411886"/>
    <w:rsid w:val="00411F45"/>
    <w:rsid w:val="00412504"/>
    <w:rsid w:val="004139BC"/>
    <w:rsid w:val="00413E90"/>
    <w:rsid w:val="00414A1D"/>
    <w:rsid w:val="00414EDA"/>
    <w:rsid w:val="00415780"/>
    <w:rsid w:val="00415A20"/>
    <w:rsid w:val="00415D01"/>
    <w:rsid w:val="0041617A"/>
    <w:rsid w:val="00416753"/>
    <w:rsid w:val="00417479"/>
    <w:rsid w:val="004174D1"/>
    <w:rsid w:val="00417BEA"/>
    <w:rsid w:val="004205FE"/>
    <w:rsid w:val="004208C1"/>
    <w:rsid w:val="00423B8B"/>
    <w:rsid w:val="00425536"/>
    <w:rsid w:val="00426152"/>
    <w:rsid w:val="004263C9"/>
    <w:rsid w:val="004268B5"/>
    <w:rsid w:val="00426ABD"/>
    <w:rsid w:val="00430865"/>
    <w:rsid w:val="00430FAC"/>
    <w:rsid w:val="00431C53"/>
    <w:rsid w:val="0043223C"/>
    <w:rsid w:val="004322D8"/>
    <w:rsid w:val="00436502"/>
    <w:rsid w:val="00436516"/>
    <w:rsid w:val="00436FDE"/>
    <w:rsid w:val="00436FE1"/>
    <w:rsid w:val="004379B9"/>
    <w:rsid w:val="004379E3"/>
    <w:rsid w:val="00441BF8"/>
    <w:rsid w:val="004423A3"/>
    <w:rsid w:val="0044325C"/>
    <w:rsid w:val="00443E1F"/>
    <w:rsid w:val="004444C1"/>
    <w:rsid w:val="00444BF4"/>
    <w:rsid w:val="00444EE2"/>
    <w:rsid w:val="00445BC9"/>
    <w:rsid w:val="00445E79"/>
    <w:rsid w:val="00446ACC"/>
    <w:rsid w:val="004471A6"/>
    <w:rsid w:val="004479B4"/>
    <w:rsid w:val="00447C38"/>
    <w:rsid w:val="00450954"/>
    <w:rsid w:val="00451F03"/>
    <w:rsid w:val="0045236A"/>
    <w:rsid w:val="00453AAD"/>
    <w:rsid w:val="004549BE"/>
    <w:rsid w:val="00455D69"/>
    <w:rsid w:val="004568B7"/>
    <w:rsid w:val="00456D2D"/>
    <w:rsid w:val="0045726B"/>
    <w:rsid w:val="0045740D"/>
    <w:rsid w:val="004574FE"/>
    <w:rsid w:val="00457C1E"/>
    <w:rsid w:val="00457D3C"/>
    <w:rsid w:val="00457FF0"/>
    <w:rsid w:val="004602E0"/>
    <w:rsid w:val="00460673"/>
    <w:rsid w:val="00460C10"/>
    <w:rsid w:val="004611BA"/>
    <w:rsid w:val="004614E7"/>
    <w:rsid w:val="00461676"/>
    <w:rsid w:val="004617F3"/>
    <w:rsid w:val="00462364"/>
    <w:rsid w:val="0046285A"/>
    <w:rsid w:val="00462980"/>
    <w:rsid w:val="00462B4A"/>
    <w:rsid w:val="00462F56"/>
    <w:rsid w:val="00462F72"/>
    <w:rsid w:val="00464B83"/>
    <w:rsid w:val="0046561F"/>
    <w:rsid w:val="00465796"/>
    <w:rsid w:val="00465CFE"/>
    <w:rsid w:val="00465FE7"/>
    <w:rsid w:val="00466CD6"/>
    <w:rsid w:val="00466DE8"/>
    <w:rsid w:val="00467102"/>
    <w:rsid w:val="00470F7F"/>
    <w:rsid w:val="00471417"/>
    <w:rsid w:val="00471676"/>
    <w:rsid w:val="00471D58"/>
    <w:rsid w:val="00471F53"/>
    <w:rsid w:val="00472630"/>
    <w:rsid w:val="00472C5F"/>
    <w:rsid w:val="00474368"/>
    <w:rsid w:val="00475ADE"/>
    <w:rsid w:val="004766A9"/>
    <w:rsid w:val="0048018F"/>
    <w:rsid w:val="00480401"/>
    <w:rsid w:val="00480520"/>
    <w:rsid w:val="0048092C"/>
    <w:rsid w:val="00480A9F"/>
    <w:rsid w:val="00480E60"/>
    <w:rsid w:val="00480F13"/>
    <w:rsid w:val="00481334"/>
    <w:rsid w:val="00482045"/>
    <w:rsid w:val="004821DD"/>
    <w:rsid w:val="00482459"/>
    <w:rsid w:val="00482B2D"/>
    <w:rsid w:val="0048376B"/>
    <w:rsid w:val="00483B8A"/>
    <w:rsid w:val="00483C8E"/>
    <w:rsid w:val="00484EC3"/>
    <w:rsid w:val="00486E1F"/>
    <w:rsid w:val="00487182"/>
    <w:rsid w:val="004874E2"/>
    <w:rsid w:val="00487D83"/>
    <w:rsid w:val="0049300B"/>
    <w:rsid w:val="0049369D"/>
    <w:rsid w:val="004937F4"/>
    <w:rsid w:val="00493A4B"/>
    <w:rsid w:val="00493D89"/>
    <w:rsid w:val="0049400C"/>
    <w:rsid w:val="0049467E"/>
    <w:rsid w:val="00494AE1"/>
    <w:rsid w:val="00495EBD"/>
    <w:rsid w:val="00496933"/>
    <w:rsid w:val="00496B81"/>
    <w:rsid w:val="004A07FC"/>
    <w:rsid w:val="004A0B89"/>
    <w:rsid w:val="004A1019"/>
    <w:rsid w:val="004A3D85"/>
    <w:rsid w:val="004A42C6"/>
    <w:rsid w:val="004A46C3"/>
    <w:rsid w:val="004B1430"/>
    <w:rsid w:val="004B1740"/>
    <w:rsid w:val="004B18BD"/>
    <w:rsid w:val="004B2207"/>
    <w:rsid w:val="004B316A"/>
    <w:rsid w:val="004B31C4"/>
    <w:rsid w:val="004B4539"/>
    <w:rsid w:val="004B5395"/>
    <w:rsid w:val="004B58DF"/>
    <w:rsid w:val="004B5D4F"/>
    <w:rsid w:val="004B5F68"/>
    <w:rsid w:val="004B6B4C"/>
    <w:rsid w:val="004B7862"/>
    <w:rsid w:val="004B7873"/>
    <w:rsid w:val="004C09BA"/>
    <w:rsid w:val="004C0C05"/>
    <w:rsid w:val="004C0CF1"/>
    <w:rsid w:val="004C1A43"/>
    <w:rsid w:val="004C251C"/>
    <w:rsid w:val="004C2AC8"/>
    <w:rsid w:val="004C2B0C"/>
    <w:rsid w:val="004C355E"/>
    <w:rsid w:val="004C3680"/>
    <w:rsid w:val="004C388F"/>
    <w:rsid w:val="004C3ADA"/>
    <w:rsid w:val="004C4757"/>
    <w:rsid w:val="004C5915"/>
    <w:rsid w:val="004C59DE"/>
    <w:rsid w:val="004C5DE1"/>
    <w:rsid w:val="004C5E9D"/>
    <w:rsid w:val="004C652E"/>
    <w:rsid w:val="004C69E6"/>
    <w:rsid w:val="004C6B9A"/>
    <w:rsid w:val="004C6C84"/>
    <w:rsid w:val="004C6D50"/>
    <w:rsid w:val="004C7303"/>
    <w:rsid w:val="004C7359"/>
    <w:rsid w:val="004C7373"/>
    <w:rsid w:val="004C785D"/>
    <w:rsid w:val="004D0718"/>
    <w:rsid w:val="004D08C5"/>
    <w:rsid w:val="004D09DC"/>
    <w:rsid w:val="004D17A6"/>
    <w:rsid w:val="004D19F1"/>
    <w:rsid w:val="004D1F19"/>
    <w:rsid w:val="004D32E0"/>
    <w:rsid w:val="004D49F2"/>
    <w:rsid w:val="004D4F91"/>
    <w:rsid w:val="004D5124"/>
    <w:rsid w:val="004D5577"/>
    <w:rsid w:val="004D55E3"/>
    <w:rsid w:val="004D5B58"/>
    <w:rsid w:val="004D6012"/>
    <w:rsid w:val="004D638B"/>
    <w:rsid w:val="004D6939"/>
    <w:rsid w:val="004D7049"/>
    <w:rsid w:val="004E0456"/>
    <w:rsid w:val="004E06E7"/>
    <w:rsid w:val="004E120D"/>
    <w:rsid w:val="004E21A2"/>
    <w:rsid w:val="004E23AF"/>
    <w:rsid w:val="004E2611"/>
    <w:rsid w:val="004E2E1E"/>
    <w:rsid w:val="004E397A"/>
    <w:rsid w:val="004E46E2"/>
    <w:rsid w:val="004E4B40"/>
    <w:rsid w:val="004E5564"/>
    <w:rsid w:val="004E6D00"/>
    <w:rsid w:val="004E72A9"/>
    <w:rsid w:val="004E73B5"/>
    <w:rsid w:val="004E7E14"/>
    <w:rsid w:val="004F01C4"/>
    <w:rsid w:val="004F0AAE"/>
    <w:rsid w:val="004F1C8D"/>
    <w:rsid w:val="004F21D6"/>
    <w:rsid w:val="004F28F7"/>
    <w:rsid w:val="004F33F4"/>
    <w:rsid w:val="004F3458"/>
    <w:rsid w:val="004F355D"/>
    <w:rsid w:val="004F3CDB"/>
    <w:rsid w:val="004F433F"/>
    <w:rsid w:val="004F464A"/>
    <w:rsid w:val="004F59BF"/>
    <w:rsid w:val="004F6FBE"/>
    <w:rsid w:val="004F70BF"/>
    <w:rsid w:val="00500B4D"/>
    <w:rsid w:val="00501B81"/>
    <w:rsid w:val="005022D6"/>
    <w:rsid w:val="00502FBF"/>
    <w:rsid w:val="005033AD"/>
    <w:rsid w:val="0050402D"/>
    <w:rsid w:val="005045B2"/>
    <w:rsid w:val="0050548B"/>
    <w:rsid w:val="00505A21"/>
    <w:rsid w:val="00505A75"/>
    <w:rsid w:val="00505D73"/>
    <w:rsid w:val="0050713A"/>
    <w:rsid w:val="005072A3"/>
    <w:rsid w:val="00507D26"/>
    <w:rsid w:val="00507DE3"/>
    <w:rsid w:val="00510A47"/>
    <w:rsid w:val="0051140B"/>
    <w:rsid w:val="005117AB"/>
    <w:rsid w:val="00511863"/>
    <w:rsid w:val="00512154"/>
    <w:rsid w:val="00512EB1"/>
    <w:rsid w:val="0051316B"/>
    <w:rsid w:val="005157F8"/>
    <w:rsid w:val="00515CDF"/>
    <w:rsid w:val="005163FA"/>
    <w:rsid w:val="00516C49"/>
    <w:rsid w:val="005209C3"/>
    <w:rsid w:val="00520D57"/>
    <w:rsid w:val="00522539"/>
    <w:rsid w:val="00522B92"/>
    <w:rsid w:val="00524262"/>
    <w:rsid w:val="00524A91"/>
    <w:rsid w:val="00526374"/>
    <w:rsid w:val="005267DF"/>
    <w:rsid w:val="00530A5A"/>
    <w:rsid w:val="005341D5"/>
    <w:rsid w:val="0053437A"/>
    <w:rsid w:val="00535158"/>
    <w:rsid w:val="00535D1B"/>
    <w:rsid w:val="00536930"/>
    <w:rsid w:val="00536FE5"/>
    <w:rsid w:val="005376EF"/>
    <w:rsid w:val="00537BC5"/>
    <w:rsid w:val="00537C27"/>
    <w:rsid w:val="00541B4D"/>
    <w:rsid w:val="0054303C"/>
    <w:rsid w:val="00543AE0"/>
    <w:rsid w:val="00543FCA"/>
    <w:rsid w:val="00545620"/>
    <w:rsid w:val="0054676E"/>
    <w:rsid w:val="0054705F"/>
    <w:rsid w:val="005476E1"/>
    <w:rsid w:val="00547B16"/>
    <w:rsid w:val="00550618"/>
    <w:rsid w:val="00550CBB"/>
    <w:rsid w:val="00551770"/>
    <w:rsid w:val="00551C5A"/>
    <w:rsid w:val="005529B9"/>
    <w:rsid w:val="0055538B"/>
    <w:rsid w:val="005559E2"/>
    <w:rsid w:val="0055612C"/>
    <w:rsid w:val="0055757E"/>
    <w:rsid w:val="00557725"/>
    <w:rsid w:val="0055799F"/>
    <w:rsid w:val="00560814"/>
    <w:rsid w:val="00560E0E"/>
    <w:rsid w:val="0056113D"/>
    <w:rsid w:val="005619A8"/>
    <w:rsid w:val="00561ED6"/>
    <w:rsid w:val="005625B8"/>
    <w:rsid w:val="0056269D"/>
    <w:rsid w:val="00562EF2"/>
    <w:rsid w:val="00563273"/>
    <w:rsid w:val="00563C55"/>
    <w:rsid w:val="00563C61"/>
    <w:rsid w:val="005658A0"/>
    <w:rsid w:val="00565C25"/>
    <w:rsid w:val="00567F8F"/>
    <w:rsid w:val="00570082"/>
    <w:rsid w:val="005703CD"/>
    <w:rsid w:val="00570CA8"/>
    <w:rsid w:val="0057154A"/>
    <w:rsid w:val="0057165B"/>
    <w:rsid w:val="005719F9"/>
    <w:rsid w:val="00572417"/>
    <w:rsid w:val="00572520"/>
    <w:rsid w:val="005727A8"/>
    <w:rsid w:val="005729C9"/>
    <w:rsid w:val="00573774"/>
    <w:rsid w:val="005737E2"/>
    <w:rsid w:val="0057380A"/>
    <w:rsid w:val="00573DD3"/>
    <w:rsid w:val="00575C9F"/>
    <w:rsid w:val="00576035"/>
    <w:rsid w:val="00576876"/>
    <w:rsid w:val="00576B63"/>
    <w:rsid w:val="00577B49"/>
    <w:rsid w:val="00580778"/>
    <w:rsid w:val="00581653"/>
    <w:rsid w:val="0058212B"/>
    <w:rsid w:val="0058279E"/>
    <w:rsid w:val="005828F3"/>
    <w:rsid w:val="00582A6E"/>
    <w:rsid w:val="00583225"/>
    <w:rsid w:val="0058326E"/>
    <w:rsid w:val="005833AD"/>
    <w:rsid w:val="00583D1D"/>
    <w:rsid w:val="0058485C"/>
    <w:rsid w:val="00584A17"/>
    <w:rsid w:val="005854D2"/>
    <w:rsid w:val="0058569A"/>
    <w:rsid w:val="00586186"/>
    <w:rsid w:val="00586DE6"/>
    <w:rsid w:val="0058779A"/>
    <w:rsid w:val="00587CDF"/>
    <w:rsid w:val="005900BF"/>
    <w:rsid w:val="00590190"/>
    <w:rsid w:val="00591397"/>
    <w:rsid w:val="00591823"/>
    <w:rsid w:val="00593419"/>
    <w:rsid w:val="00593DDB"/>
    <w:rsid w:val="0059585C"/>
    <w:rsid w:val="00595B9D"/>
    <w:rsid w:val="00596A2D"/>
    <w:rsid w:val="005979C4"/>
    <w:rsid w:val="005A05C1"/>
    <w:rsid w:val="005A06CC"/>
    <w:rsid w:val="005A126E"/>
    <w:rsid w:val="005A1683"/>
    <w:rsid w:val="005A17E4"/>
    <w:rsid w:val="005A2CAE"/>
    <w:rsid w:val="005A32E7"/>
    <w:rsid w:val="005A376A"/>
    <w:rsid w:val="005A37A3"/>
    <w:rsid w:val="005A3BC0"/>
    <w:rsid w:val="005A484B"/>
    <w:rsid w:val="005A4DEC"/>
    <w:rsid w:val="005A5AA0"/>
    <w:rsid w:val="005A6CC9"/>
    <w:rsid w:val="005A752A"/>
    <w:rsid w:val="005B097B"/>
    <w:rsid w:val="005B2D7A"/>
    <w:rsid w:val="005B3069"/>
    <w:rsid w:val="005B3BF0"/>
    <w:rsid w:val="005B3E6E"/>
    <w:rsid w:val="005B48A8"/>
    <w:rsid w:val="005B4BC2"/>
    <w:rsid w:val="005B4DE3"/>
    <w:rsid w:val="005B6E0A"/>
    <w:rsid w:val="005B7885"/>
    <w:rsid w:val="005B7EB3"/>
    <w:rsid w:val="005B7F7A"/>
    <w:rsid w:val="005B7FAE"/>
    <w:rsid w:val="005C0FB9"/>
    <w:rsid w:val="005C1CBC"/>
    <w:rsid w:val="005C2ED0"/>
    <w:rsid w:val="005C479D"/>
    <w:rsid w:val="005C510F"/>
    <w:rsid w:val="005C5282"/>
    <w:rsid w:val="005C5FCB"/>
    <w:rsid w:val="005C63DC"/>
    <w:rsid w:val="005C64CF"/>
    <w:rsid w:val="005D0002"/>
    <w:rsid w:val="005D0003"/>
    <w:rsid w:val="005D0494"/>
    <w:rsid w:val="005D1FFD"/>
    <w:rsid w:val="005D2627"/>
    <w:rsid w:val="005D26B0"/>
    <w:rsid w:val="005D3108"/>
    <w:rsid w:val="005D58CF"/>
    <w:rsid w:val="005E0B01"/>
    <w:rsid w:val="005E0C34"/>
    <w:rsid w:val="005E26B4"/>
    <w:rsid w:val="005E323B"/>
    <w:rsid w:val="005E3C73"/>
    <w:rsid w:val="005E48B2"/>
    <w:rsid w:val="005E4EC9"/>
    <w:rsid w:val="005E5062"/>
    <w:rsid w:val="005E5406"/>
    <w:rsid w:val="005E5678"/>
    <w:rsid w:val="005E66E4"/>
    <w:rsid w:val="005E6A48"/>
    <w:rsid w:val="005E6B28"/>
    <w:rsid w:val="005E6CA3"/>
    <w:rsid w:val="005E6F4C"/>
    <w:rsid w:val="005E75E3"/>
    <w:rsid w:val="005E7E33"/>
    <w:rsid w:val="005E7EDC"/>
    <w:rsid w:val="005F14BE"/>
    <w:rsid w:val="005F218F"/>
    <w:rsid w:val="005F2364"/>
    <w:rsid w:val="005F2687"/>
    <w:rsid w:val="005F399A"/>
    <w:rsid w:val="005F4926"/>
    <w:rsid w:val="005F4952"/>
    <w:rsid w:val="005F55B1"/>
    <w:rsid w:val="005F55C6"/>
    <w:rsid w:val="005F5E2F"/>
    <w:rsid w:val="005F67B2"/>
    <w:rsid w:val="005F7BEF"/>
    <w:rsid w:val="005F7BF6"/>
    <w:rsid w:val="00601722"/>
    <w:rsid w:val="00601C25"/>
    <w:rsid w:val="006025FE"/>
    <w:rsid w:val="0060292B"/>
    <w:rsid w:val="00602D4E"/>
    <w:rsid w:val="00603340"/>
    <w:rsid w:val="0060506C"/>
    <w:rsid w:val="0060523E"/>
    <w:rsid w:val="00605BF0"/>
    <w:rsid w:val="00605FD1"/>
    <w:rsid w:val="00606D1C"/>
    <w:rsid w:val="00607064"/>
    <w:rsid w:val="00607544"/>
    <w:rsid w:val="00607CD6"/>
    <w:rsid w:val="00607F33"/>
    <w:rsid w:val="006106D9"/>
    <w:rsid w:val="006119F6"/>
    <w:rsid w:val="00611BE4"/>
    <w:rsid w:val="006124D6"/>
    <w:rsid w:val="00612911"/>
    <w:rsid w:val="00612D2B"/>
    <w:rsid w:val="00612F9F"/>
    <w:rsid w:val="00612FA5"/>
    <w:rsid w:val="006132E7"/>
    <w:rsid w:val="0061435B"/>
    <w:rsid w:val="00614592"/>
    <w:rsid w:val="0061547B"/>
    <w:rsid w:val="006160FB"/>
    <w:rsid w:val="00616311"/>
    <w:rsid w:val="00616BAD"/>
    <w:rsid w:val="0061783D"/>
    <w:rsid w:val="00617959"/>
    <w:rsid w:val="00620BD5"/>
    <w:rsid w:val="00620D13"/>
    <w:rsid w:val="006220F6"/>
    <w:rsid w:val="00622945"/>
    <w:rsid w:val="00622A8F"/>
    <w:rsid w:val="00623598"/>
    <w:rsid w:val="00623844"/>
    <w:rsid w:val="0062395E"/>
    <w:rsid w:val="00623A19"/>
    <w:rsid w:val="006242F9"/>
    <w:rsid w:val="00624E0D"/>
    <w:rsid w:val="00630387"/>
    <w:rsid w:val="00630DE1"/>
    <w:rsid w:val="0063168B"/>
    <w:rsid w:val="00631851"/>
    <w:rsid w:val="00631CB3"/>
    <w:rsid w:val="00631CFD"/>
    <w:rsid w:val="00632D5F"/>
    <w:rsid w:val="00633D8B"/>
    <w:rsid w:val="00634F55"/>
    <w:rsid w:val="00634FC8"/>
    <w:rsid w:val="00635266"/>
    <w:rsid w:val="00635C85"/>
    <w:rsid w:val="00635DDC"/>
    <w:rsid w:val="00637602"/>
    <w:rsid w:val="0063762C"/>
    <w:rsid w:val="00641C3B"/>
    <w:rsid w:val="00641CB6"/>
    <w:rsid w:val="00642189"/>
    <w:rsid w:val="00642BD4"/>
    <w:rsid w:val="00643627"/>
    <w:rsid w:val="00643AF4"/>
    <w:rsid w:val="00644474"/>
    <w:rsid w:val="00644F52"/>
    <w:rsid w:val="00645210"/>
    <w:rsid w:val="0064582E"/>
    <w:rsid w:val="0064619F"/>
    <w:rsid w:val="006473D8"/>
    <w:rsid w:val="0064794B"/>
    <w:rsid w:val="006506B0"/>
    <w:rsid w:val="0065088F"/>
    <w:rsid w:val="006515D2"/>
    <w:rsid w:val="00651872"/>
    <w:rsid w:val="00651BF5"/>
    <w:rsid w:val="00653E48"/>
    <w:rsid w:val="00655EE3"/>
    <w:rsid w:val="00656857"/>
    <w:rsid w:val="006577F3"/>
    <w:rsid w:val="00657FE7"/>
    <w:rsid w:val="006611F9"/>
    <w:rsid w:val="0066137A"/>
    <w:rsid w:val="006613B0"/>
    <w:rsid w:val="006615DD"/>
    <w:rsid w:val="00661760"/>
    <w:rsid w:val="00661E41"/>
    <w:rsid w:val="006626B2"/>
    <w:rsid w:val="00662797"/>
    <w:rsid w:val="00662F92"/>
    <w:rsid w:val="006635C5"/>
    <w:rsid w:val="00663D92"/>
    <w:rsid w:val="0066457A"/>
    <w:rsid w:val="00666CE7"/>
    <w:rsid w:val="00667710"/>
    <w:rsid w:val="00667AAB"/>
    <w:rsid w:val="00667EF9"/>
    <w:rsid w:val="00670732"/>
    <w:rsid w:val="00671B87"/>
    <w:rsid w:val="0067257F"/>
    <w:rsid w:val="0067275A"/>
    <w:rsid w:val="00674287"/>
    <w:rsid w:val="006749AC"/>
    <w:rsid w:val="00675038"/>
    <w:rsid w:val="00675A15"/>
    <w:rsid w:val="006763ED"/>
    <w:rsid w:val="00677DAA"/>
    <w:rsid w:val="0068015A"/>
    <w:rsid w:val="0068098D"/>
    <w:rsid w:val="00680B62"/>
    <w:rsid w:val="00681D3C"/>
    <w:rsid w:val="006820D5"/>
    <w:rsid w:val="006827D0"/>
    <w:rsid w:val="00682C44"/>
    <w:rsid w:val="0068312E"/>
    <w:rsid w:val="00684201"/>
    <w:rsid w:val="0068475A"/>
    <w:rsid w:val="00684D8B"/>
    <w:rsid w:val="00685632"/>
    <w:rsid w:val="00686EF4"/>
    <w:rsid w:val="00687A29"/>
    <w:rsid w:val="00690B59"/>
    <w:rsid w:val="00690C47"/>
    <w:rsid w:val="00691339"/>
    <w:rsid w:val="006917C8"/>
    <w:rsid w:val="006924B0"/>
    <w:rsid w:val="0069279C"/>
    <w:rsid w:val="00692A9D"/>
    <w:rsid w:val="00693509"/>
    <w:rsid w:val="00693C7D"/>
    <w:rsid w:val="00694624"/>
    <w:rsid w:val="00694E6B"/>
    <w:rsid w:val="006956C5"/>
    <w:rsid w:val="00695A40"/>
    <w:rsid w:val="00695D0C"/>
    <w:rsid w:val="006A1653"/>
    <w:rsid w:val="006A1696"/>
    <w:rsid w:val="006A2152"/>
    <w:rsid w:val="006A2AE0"/>
    <w:rsid w:val="006A3821"/>
    <w:rsid w:val="006A5A2F"/>
    <w:rsid w:val="006A6720"/>
    <w:rsid w:val="006A76A5"/>
    <w:rsid w:val="006A7A54"/>
    <w:rsid w:val="006A7EFE"/>
    <w:rsid w:val="006B20C7"/>
    <w:rsid w:val="006B2278"/>
    <w:rsid w:val="006B2747"/>
    <w:rsid w:val="006B2ED4"/>
    <w:rsid w:val="006B38B8"/>
    <w:rsid w:val="006B3D9C"/>
    <w:rsid w:val="006B42DC"/>
    <w:rsid w:val="006B4C4B"/>
    <w:rsid w:val="006B53B7"/>
    <w:rsid w:val="006B5649"/>
    <w:rsid w:val="006B6564"/>
    <w:rsid w:val="006B66D3"/>
    <w:rsid w:val="006B6B75"/>
    <w:rsid w:val="006B76B3"/>
    <w:rsid w:val="006C04FD"/>
    <w:rsid w:val="006C0826"/>
    <w:rsid w:val="006C0A8C"/>
    <w:rsid w:val="006C15EE"/>
    <w:rsid w:val="006C162B"/>
    <w:rsid w:val="006C242D"/>
    <w:rsid w:val="006C28CF"/>
    <w:rsid w:val="006C3371"/>
    <w:rsid w:val="006D0131"/>
    <w:rsid w:val="006D016E"/>
    <w:rsid w:val="006D071B"/>
    <w:rsid w:val="006D186C"/>
    <w:rsid w:val="006D2582"/>
    <w:rsid w:val="006D263A"/>
    <w:rsid w:val="006D3BA3"/>
    <w:rsid w:val="006D3BC7"/>
    <w:rsid w:val="006D411C"/>
    <w:rsid w:val="006D47F9"/>
    <w:rsid w:val="006D480A"/>
    <w:rsid w:val="006D497F"/>
    <w:rsid w:val="006D4D10"/>
    <w:rsid w:val="006D4D59"/>
    <w:rsid w:val="006D4DA1"/>
    <w:rsid w:val="006D65AB"/>
    <w:rsid w:val="006D776C"/>
    <w:rsid w:val="006D7DEC"/>
    <w:rsid w:val="006E0086"/>
    <w:rsid w:val="006E0AA3"/>
    <w:rsid w:val="006E0E18"/>
    <w:rsid w:val="006E1609"/>
    <w:rsid w:val="006E1627"/>
    <w:rsid w:val="006E1A0E"/>
    <w:rsid w:val="006E2464"/>
    <w:rsid w:val="006E398A"/>
    <w:rsid w:val="006E39EF"/>
    <w:rsid w:val="006E43AB"/>
    <w:rsid w:val="006E47ED"/>
    <w:rsid w:val="006E4BEB"/>
    <w:rsid w:val="006E5DD4"/>
    <w:rsid w:val="006E6450"/>
    <w:rsid w:val="006E6CAE"/>
    <w:rsid w:val="006E71A1"/>
    <w:rsid w:val="006E79E7"/>
    <w:rsid w:val="006F0188"/>
    <w:rsid w:val="006F0B41"/>
    <w:rsid w:val="006F125F"/>
    <w:rsid w:val="006F1518"/>
    <w:rsid w:val="006F1F4D"/>
    <w:rsid w:val="006F2D37"/>
    <w:rsid w:val="006F389D"/>
    <w:rsid w:val="006F3B17"/>
    <w:rsid w:val="006F4680"/>
    <w:rsid w:val="006F54FA"/>
    <w:rsid w:val="006F62D4"/>
    <w:rsid w:val="006F63A5"/>
    <w:rsid w:val="006F7DB5"/>
    <w:rsid w:val="00700A62"/>
    <w:rsid w:val="00700E06"/>
    <w:rsid w:val="0070217F"/>
    <w:rsid w:val="007028C8"/>
    <w:rsid w:val="007034E9"/>
    <w:rsid w:val="00703B3E"/>
    <w:rsid w:val="007048D6"/>
    <w:rsid w:val="00705A71"/>
    <w:rsid w:val="00706030"/>
    <w:rsid w:val="00706266"/>
    <w:rsid w:val="00706DD3"/>
    <w:rsid w:val="00707AAC"/>
    <w:rsid w:val="00707D0B"/>
    <w:rsid w:val="00707E63"/>
    <w:rsid w:val="00710312"/>
    <w:rsid w:val="00710AF8"/>
    <w:rsid w:val="007115F8"/>
    <w:rsid w:val="00712167"/>
    <w:rsid w:val="00713BC4"/>
    <w:rsid w:val="007159E8"/>
    <w:rsid w:val="007160FF"/>
    <w:rsid w:val="00716299"/>
    <w:rsid w:val="00716D67"/>
    <w:rsid w:val="00720823"/>
    <w:rsid w:val="00721355"/>
    <w:rsid w:val="0072159E"/>
    <w:rsid w:val="00721D12"/>
    <w:rsid w:val="00721FAE"/>
    <w:rsid w:val="007232E9"/>
    <w:rsid w:val="00723E74"/>
    <w:rsid w:val="00723FFC"/>
    <w:rsid w:val="0072400A"/>
    <w:rsid w:val="0072602D"/>
    <w:rsid w:val="0072741F"/>
    <w:rsid w:val="00727C44"/>
    <w:rsid w:val="00730A54"/>
    <w:rsid w:val="00732AFD"/>
    <w:rsid w:val="00732D24"/>
    <w:rsid w:val="00732DC4"/>
    <w:rsid w:val="007331BF"/>
    <w:rsid w:val="007342EE"/>
    <w:rsid w:val="007343B3"/>
    <w:rsid w:val="00734450"/>
    <w:rsid w:val="00734A07"/>
    <w:rsid w:val="00734DB8"/>
    <w:rsid w:val="00734DFA"/>
    <w:rsid w:val="00734E8E"/>
    <w:rsid w:val="00734F81"/>
    <w:rsid w:val="0073528B"/>
    <w:rsid w:val="0073554E"/>
    <w:rsid w:val="007355F7"/>
    <w:rsid w:val="00736C92"/>
    <w:rsid w:val="00737D6A"/>
    <w:rsid w:val="007401B4"/>
    <w:rsid w:val="00740B37"/>
    <w:rsid w:val="007419B8"/>
    <w:rsid w:val="0074287F"/>
    <w:rsid w:val="00742BDD"/>
    <w:rsid w:val="00744BEA"/>
    <w:rsid w:val="00744E7E"/>
    <w:rsid w:val="00745878"/>
    <w:rsid w:val="00745E26"/>
    <w:rsid w:val="0074696F"/>
    <w:rsid w:val="00747C22"/>
    <w:rsid w:val="0075103F"/>
    <w:rsid w:val="007511BC"/>
    <w:rsid w:val="007516B7"/>
    <w:rsid w:val="00751758"/>
    <w:rsid w:val="00752005"/>
    <w:rsid w:val="00752012"/>
    <w:rsid w:val="0075256F"/>
    <w:rsid w:val="00753EF2"/>
    <w:rsid w:val="007540CD"/>
    <w:rsid w:val="0075494C"/>
    <w:rsid w:val="00754BD9"/>
    <w:rsid w:val="00754F31"/>
    <w:rsid w:val="007558CE"/>
    <w:rsid w:val="00756D99"/>
    <w:rsid w:val="00757D42"/>
    <w:rsid w:val="007600D9"/>
    <w:rsid w:val="0076075F"/>
    <w:rsid w:val="00760B23"/>
    <w:rsid w:val="00760E67"/>
    <w:rsid w:val="00761190"/>
    <w:rsid w:val="007617E3"/>
    <w:rsid w:val="00761B4C"/>
    <w:rsid w:val="007629A9"/>
    <w:rsid w:val="00762B63"/>
    <w:rsid w:val="00763678"/>
    <w:rsid w:val="00763CA0"/>
    <w:rsid w:val="00764021"/>
    <w:rsid w:val="00764F6B"/>
    <w:rsid w:val="00765BF4"/>
    <w:rsid w:val="00766248"/>
    <w:rsid w:val="00766460"/>
    <w:rsid w:val="00766596"/>
    <w:rsid w:val="00766C8F"/>
    <w:rsid w:val="0077095B"/>
    <w:rsid w:val="00771307"/>
    <w:rsid w:val="00771CB7"/>
    <w:rsid w:val="00771E0D"/>
    <w:rsid w:val="007727EC"/>
    <w:rsid w:val="0077290D"/>
    <w:rsid w:val="00774C19"/>
    <w:rsid w:val="0077533A"/>
    <w:rsid w:val="00775B71"/>
    <w:rsid w:val="00776C01"/>
    <w:rsid w:val="00777941"/>
    <w:rsid w:val="007804EF"/>
    <w:rsid w:val="0078133E"/>
    <w:rsid w:val="007816AF"/>
    <w:rsid w:val="007828BA"/>
    <w:rsid w:val="00782A1A"/>
    <w:rsid w:val="00783BD3"/>
    <w:rsid w:val="00784381"/>
    <w:rsid w:val="00784709"/>
    <w:rsid w:val="00785AFB"/>
    <w:rsid w:val="007860B2"/>
    <w:rsid w:val="007862BE"/>
    <w:rsid w:val="00786B39"/>
    <w:rsid w:val="007872E6"/>
    <w:rsid w:val="00787881"/>
    <w:rsid w:val="00787B06"/>
    <w:rsid w:val="007901D4"/>
    <w:rsid w:val="0079088A"/>
    <w:rsid w:val="00791086"/>
    <w:rsid w:val="00791186"/>
    <w:rsid w:val="007918F0"/>
    <w:rsid w:val="00792A4A"/>
    <w:rsid w:val="007931E9"/>
    <w:rsid w:val="00793701"/>
    <w:rsid w:val="007937C6"/>
    <w:rsid w:val="00793ACF"/>
    <w:rsid w:val="00793D7F"/>
    <w:rsid w:val="007940D0"/>
    <w:rsid w:val="007946BB"/>
    <w:rsid w:val="00794D83"/>
    <w:rsid w:val="007956A3"/>
    <w:rsid w:val="007956A4"/>
    <w:rsid w:val="00795E00"/>
    <w:rsid w:val="00795E55"/>
    <w:rsid w:val="00796454"/>
    <w:rsid w:val="0079798E"/>
    <w:rsid w:val="007A096C"/>
    <w:rsid w:val="007A1CCD"/>
    <w:rsid w:val="007A4DAB"/>
    <w:rsid w:val="007A5481"/>
    <w:rsid w:val="007A6734"/>
    <w:rsid w:val="007B0438"/>
    <w:rsid w:val="007B0B87"/>
    <w:rsid w:val="007B1847"/>
    <w:rsid w:val="007B1900"/>
    <w:rsid w:val="007B1DE6"/>
    <w:rsid w:val="007B1FBC"/>
    <w:rsid w:val="007B2588"/>
    <w:rsid w:val="007B28FB"/>
    <w:rsid w:val="007B31C0"/>
    <w:rsid w:val="007B3310"/>
    <w:rsid w:val="007B33A1"/>
    <w:rsid w:val="007B33AE"/>
    <w:rsid w:val="007B3605"/>
    <w:rsid w:val="007B3870"/>
    <w:rsid w:val="007B3BC2"/>
    <w:rsid w:val="007B3FC6"/>
    <w:rsid w:val="007B6DEF"/>
    <w:rsid w:val="007B6E76"/>
    <w:rsid w:val="007C06D8"/>
    <w:rsid w:val="007C07D0"/>
    <w:rsid w:val="007C0BD2"/>
    <w:rsid w:val="007C1DFB"/>
    <w:rsid w:val="007C1EA1"/>
    <w:rsid w:val="007C240D"/>
    <w:rsid w:val="007C2ACC"/>
    <w:rsid w:val="007C2B1A"/>
    <w:rsid w:val="007C359F"/>
    <w:rsid w:val="007C436E"/>
    <w:rsid w:val="007C449C"/>
    <w:rsid w:val="007C5977"/>
    <w:rsid w:val="007C6DC8"/>
    <w:rsid w:val="007D0699"/>
    <w:rsid w:val="007D25D0"/>
    <w:rsid w:val="007D43EA"/>
    <w:rsid w:val="007D4471"/>
    <w:rsid w:val="007D49E0"/>
    <w:rsid w:val="007D5048"/>
    <w:rsid w:val="007D5282"/>
    <w:rsid w:val="007D62A1"/>
    <w:rsid w:val="007D667D"/>
    <w:rsid w:val="007D6EC8"/>
    <w:rsid w:val="007D6F4D"/>
    <w:rsid w:val="007D7072"/>
    <w:rsid w:val="007D7A2A"/>
    <w:rsid w:val="007D7D62"/>
    <w:rsid w:val="007D7E5A"/>
    <w:rsid w:val="007E0E56"/>
    <w:rsid w:val="007E228C"/>
    <w:rsid w:val="007E306F"/>
    <w:rsid w:val="007E383E"/>
    <w:rsid w:val="007E662B"/>
    <w:rsid w:val="007E7CC8"/>
    <w:rsid w:val="007F3C27"/>
    <w:rsid w:val="007F3D8A"/>
    <w:rsid w:val="007F4235"/>
    <w:rsid w:val="007F4A13"/>
    <w:rsid w:val="007F4D0B"/>
    <w:rsid w:val="007F57A4"/>
    <w:rsid w:val="00800FC9"/>
    <w:rsid w:val="00801BC5"/>
    <w:rsid w:val="008029FB"/>
    <w:rsid w:val="0080382E"/>
    <w:rsid w:val="00803B5B"/>
    <w:rsid w:val="00803EC2"/>
    <w:rsid w:val="0080443F"/>
    <w:rsid w:val="00804691"/>
    <w:rsid w:val="00805AAC"/>
    <w:rsid w:val="00806017"/>
    <w:rsid w:val="00810453"/>
    <w:rsid w:val="00810B97"/>
    <w:rsid w:val="00810D53"/>
    <w:rsid w:val="00811775"/>
    <w:rsid w:val="00811811"/>
    <w:rsid w:val="008129DF"/>
    <w:rsid w:val="0081581E"/>
    <w:rsid w:val="00817B6F"/>
    <w:rsid w:val="00817D4A"/>
    <w:rsid w:val="00817ECC"/>
    <w:rsid w:val="00820152"/>
    <w:rsid w:val="0082060E"/>
    <w:rsid w:val="00820679"/>
    <w:rsid w:val="008207C8"/>
    <w:rsid w:val="00820A2B"/>
    <w:rsid w:val="00820B7A"/>
    <w:rsid w:val="0082162B"/>
    <w:rsid w:val="00821DB9"/>
    <w:rsid w:val="00821FBC"/>
    <w:rsid w:val="008224E3"/>
    <w:rsid w:val="00822B84"/>
    <w:rsid w:val="00823059"/>
    <w:rsid w:val="008230BB"/>
    <w:rsid w:val="00823278"/>
    <w:rsid w:val="008232E3"/>
    <w:rsid w:val="008239AE"/>
    <w:rsid w:val="00823B96"/>
    <w:rsid w:val="00823D1F"/>
    <w:rsid w:val="00824685"/>
    <w:rsid w:val="00825875"/>
    <w:rsid w:val="008260C6"/>
    <w:rsid w:val="00826FE2"/>
    <w:rsid w:val="0082712C"/>
    <w:rsid w:val="008305FE"/>
    <w:rsid w:val="0083089D"/>
    <w:rsid w:val="00830D65"/>
    <w:rsid w:val="0083199B"/>
    <w:rsid w:val="00831E57"/>
    <w:rsid w:val="00832065"/>
    <w:rsid w:val="008324B3"/>
    <w:rsid w:val="00834241"/>
    <w:rsid w:val="00834377"/>
    <w:rsid w:val="0083453E"/>
    <w:rsid w:val="00834D98"/>
    <w:rsid w:val="008353D2"/>
    <w:rsid w:val="008357BE"/>
    <w:rsid w:val="00835B25"/>
    <w:rsid w:val="00836A4D"/>
    <w:rsid w:val="0083709E"/>
    <w:rsid w:val="00837737"/>
    <w:rsid w:val="008377D9"/>
    <w:rsid w:val="00840C99"/>
    <w:rsid w:val="0084120D"/>
    <w:rsid w:val="008414AE"/>
    <w:rsid w:val="008417D9"/>
    <w:rsid w:val="00841FBC"/>
    <w:rsid w:val="008424F7"/>
    <w:rsid w:val="00842B80"/>
    <w:rsid w:val="0084420C"/>
    <w:rsid w:val="00844825"/>
    <w:rsid w:val="00844E1D"/>
    <w:rsid w:val="00845249"/>
    <w:rsid w:val="00845AA6"/>
    <w:rsid w:val="00845AE8"/>
    <w:rsid w:val="00845D72"/>
    <w:rsid w:val="00845EBB"/>
    <w:rsid w:val="0084625B"/>
    <w:rsid w:val="00846A78"/>
    <w:rsid w:val="00846F60"/>
    <w:rsid w:val="00846FB8"/>
    <w:rsid w:val="00847F4D"/>
    <w:rsid w:val="00847FCF"/>
    <w:rsid w:val="00850B19"/>
    <w:rsid w:val="00851DAA"/>
    <w:rsid w:val="008531CD"/>
    <w:rsid w:val="00853E04"/>
    <w:rsid w:val="0085409A"/>
    <w:rsid w:val="0085479A"/>
    <w:rsid w:val="008548AE"/>
    <w:rsid w:val="008552E6"/>
    <w:rsid w:val="008553B8"/>
    <w:rsid w:val="00856F42"/>
    <w:rsid w:val="00857463"/>
    <w:rsid w:val="00857D4C"/>
    <w:rsid w:val="00860178"/>
    <w:rsid w:val="0086112C"/>
    <w:rsid w:val="00861957"/>
    <w:rsid w:val="008619F4"/>
    <w:rsid w:val="00861CA8"/>
    <w:rsid w:val="00862019"/>
    <w:rsid w:val="0086218D"/>
    <w:rsid w:val="008641D7"/>
    <w:rsid w:val="00864285"/>
    <w:rsid w:val="0086520E"/>
    <w:rsid w:val="008659BB"/>
    <w:rsid w:val="008660FB"/>
    <w:rsid w:val="00866A18"/>
    <w:rsid w:val="00866DCF"/>
    <w:rsid w:val="00867041"/>
    <w:rsid w:val="0086799B"/>
    <w:rsid w:val="008708C7"/>
    <w:rsid w:val="00870B11"/>
    <w:rsid w:val="00871C8C"/>
    <w:rsid w:val="00872176"/>
    <w:rsid w:val="008731C5"/>
    <w:rsid w:val="00873644"/>
    <w:rsid w:val="00875BB9"/>
    <w:rsid w:val="00876471"/>
    <w:rsid w:val="008765FD"/>
    <w:rsid w:val="0087706C"/>
    <w:rsid w:val="008771E1"/>
    <w:rsid w:val="00877F73"/>
    <w:rsid w:val="0088030F"/>
    <w:rsid w:val="0088164B"/>
    <w:rsid w:val="00881740"/>
    <w:rsid w:val="00881BE9"/>
    <w:rsid w:val="00882F6E"/>
    <w:rsid w:val="008842CC"/>
    <w:rsid w:val="00884D18"/>
    <w:rsid w:val="0088547B"/>
    <w:rsid w:val="00886008"/>
    <w:rsid w:val="00886A4F"/>
    <w:rsid w:val="00886C8A"/>
    <w:rsid w:val="00887000"/>
    <w:rsid w:val="00887CB4"/>
    <w:rsid w:val="00890057"/>
    <w:rsid w:val="00890266"/>
    <w:rsid w:val="00890F94"/>
    <w:rsid w:val="00890FB7"/>
    <w:rsid w:val="008914BC"/>
    <w:rsid w:val="0089185B"/>
    <w:rsid w:val="0089257F"/>
    <w:rsid w:val="00893527"/>
    <w:rsid w:val="00893550"/>
    <w:rsid w:val="008935B8"/>
    <w:rsid w:val="0089372A"/>
    <w:rsid w:val="00893A8C"/>
    <w:rsid w:val="00893AC0"/>
    <w:rsid w:val="00893D02"/>
    <w:rsid w:val="00894076"/>
    <w:rsid w:val="00894947"/>
    <w:rsid w:val="0089500A"/>
    <w:rsid w:val="00895623"/>
    <w:rsid w:val="008958E7"/>
    <w:rsid w:val="00895B16"/>
    <w:rsid w:val="0089611B"/>
    <w:rsid w:val="00897050"/>
    <w:rsid w:val="00897769"/>
    <w:rsid w:val="0089777A"/>
    <w:rsid w:val="008A0046"/>
    <w:rsid w:val="008A04A9"/>
    <w:rsid w:val="008A04DC"/>
    <w:rsid w:val="008A1250"/>
    <w:rsid w:val="008A157E"/>
    <w:rsid w:val="008A17D3"/>
    <w:rsid w:val="008A2406"/>
    <w:rsid w:val="008A2B36"/>
    <w:rsid w:val="008A4181"/>
    <w:rsid w:val="008A4EB1"/>
    <w:rsid w:val="008A5D97"/>
    <w:rsid w:val="008A73C6"/>
    <w:rsid w:val="008A7CEA"/>
    <w:rsid w:val="008B08D5"/>
    <w:rsid w:val="008B1228"/>
    <w:rsid w:val="008B1934"/>
    <w:rsid w:val="008B1B66"/>
    <w:rsid w:val="008B20D7"/>
    <w:rsid w:val="008B231B"/>
    <w:rsid w:val="008B286B"/>
    <w:rsid w:val="008B29E6"/>
    <w:rsid w:val="008B2C99"/>
    <w:rsid w:val="008B353E"/>
    <w:rsid w:val="008B35A3"/>
    <w:rsid w:val="008B3BBC"/>
    <w:rsid w:val="008B465A"/>
    <w:rsid w:val="008B46A2"/>
    <w:rsid w:val="008B54AD"/>
    <w:rsid w:val="008B55D9"/>
    <w:rsid w:val="008B679D"/>
    <w:rsid w:val="008B7B07"/>
    <w:rsid w:val="008C0BB0"/>
    <w:rsid w:val="008C14BC"/>
    <w:rsid w:val="008C22C3"/>
    <w:rsid w:val="008C2A9E"/>
    <w:rsid w:val="008C3EF6"/>
    <w:rsid w:val="008C4091"/>
    <w:rsid w:val="008C477D"/>
    <w:rsid w:val="008C4BC7"/>
    <w:rsid w:val="008C4E02"/>
    <w:rsid w:val="008C54DB"/>
    <w:rsid w:val="008C60D7"/>
    <w:rsid w:val="008C60E0"/>
    <w:rsid w:val="008C6819"/>
    <w:rsid w:val="008C762D"/>
    <w:rsid w:val="008D100B"/>
    <w:rsid w:val="008D116F"/>
    <w:rsid w:val="008D1546"/>
    <w:rsid w:val="008D1934"/>
    <w:rsid w:val="008D19B0"/>
    <w:rsid w:val="008D21DE"/>
    <w:rsid w:val="008D2A3F"/>
    <w:rsid w:val="008D31AF"/>
    <w:rsid w:val="008D39B7"/>
    <w:rsid w:val="008D3BCF"/>
    <w:rsid w:val="008D421F"/>
    <w:rsid w:val="008D5599"/>
    <w:rsid w:val="008D55BB"/>
    <w:rsid w:val="008D5B14"/>
    <w:rsid w:val="008D618D"/>
    <w:rsid w:val="008D65F1"/>
    <w:rsid w:val="008D6678"/>
    <w:rsid w:val="008D6998"/>
    <w:rsid w:val="008D7345"/>
    <w:rsid w:val="008D7A34"/>
    <w:rsid w:val="008E11B2"/>
    <w:rsid w:val="008E2608"/>
    <w:rsid w:val="008E27FA"/>
    <w:rsid w:val="008E40DC"/>
    <w:rsid w:val="008E46CA"/>
    <w:rsid w:val="008E4EB7"/>
    <w:rsid w:val="008E5608"/>
    <w:rsid w:val="008E5B84"/>
    <w:rsid w:val="008E6381"/>
    <w:rsid w:val="008E6817"/>
    <w:rsid w:val="008F02E7"/>
    <w:rsid w:val="008F0618"/>
    <w:rsid w:val="008F1A49"/>
    <w:rsid w:val="008F1EB8"/>
    <w:rsid w:val="008F2224"/>
    <w:rsid w:val="008F2929"/>
    <w:rsid w:val="008F4683"/>
    <w:rsid w:val="008F504A"/>
    <w:rsid w:val="008F51B3"/>
    <w:rsid w:val="008F5E70"/>
    <w:rsid w:val="008F6213"/>
    <w:rsid w:val="008F63FF"/>
    <w:rsid w:val="00900175"/>
    <w:rsid w:val="00900F54"/>
    <w:rsid w:val="00901401"/>
    <w:rsid w:val="009016F0"/>
    <w:rsid w:val="0090170C"/>
    <w:rsid w:val="009032ED"/>
    <w:rsid w:val="0090397A"/>
    <w:rsid w:val="00904DF3"/>
    <w:rsid w:val="00905261"/>
    <w:rsid w:val="00905BDF"/>
    <w:rsid w:val="0090753A"/>
    <w:rsid w:val="009100D1"/>
    <w:rsid w:val="009107CE"/>
    <w:rsid w:val="0091098B"/>
    <w:rsid w:val="00911DD5"/>
    <w:rsid w:val="00912366"/>
    <w:rsid w:val="009126C7"/>
    <w:rsid w:val="00912979"/>
    <w:rsid w:val="00912CEC"/>
    <w:rsid w:val="009139E8"/>
    <w:rsid w:val="00913AC6"/>
    <w:rsid w:val="00913E82"/>
    <w:rsid w:val="00914F79"/>
    <w:rsid w:val="00915A78"/>
    <w:rsid w:val="00915D29"/>
    <w:rsid w:val="00916A2E"/>
    <w:rsid w:val="00916DD7"/>
    <w:rsid w:val="00917CFD"/>
    <w:rsid w:val="00920477"/>
    <w:rsid w:val="00920AE9"/>
    <w:rsid w:val="0092142B"/>
    <w:rsid w:val="009219B0"/>
    <w:rsid w:val="00922111"/>
    <w:rsid w:val="00923390"/>
    <w:rsid w:val="00924221"/>
    <w:rsid w:val="00924524"/>
    <w:rsid w:val="0092492C"/>
    <w:rsid w:val="00925BEF"/>
    <w:rsid w:val="00925F1C"/>
    <w:rsid w:val="00925FEC"/>
    <w:rsid w:val="00930932"/>
    <w:rsid w:val="00930CC0"/>
    <w:rsid w:val="00931EA3"/>
    <w:rsid w:val="00932CD7"/>
    <w:rsid w:val="0093487F"/>
    <w:rsid w:val="00934A1E"/>
    <w:rsid w:val="00935EB7"/>
    <w:rsid w:val="00936197"/>
    <w:rsid w:val="009367F6"/>
    <w:rsid w:val="00936AB2"/>
    <w:rsid w:val="00937D97"/>
    <w:rsid w:val="009412ED"/>
    <w:rsid w:val="00943A6B"/>
    <w:rsid w:val="00944414"/>
    <w:rsid w:val="00945E10"/>
    <w:rsid w:val="009516BB"/>
    <w:rsid w:val="00952749"/>
    <w:rsid w:val="00952940"/>
    <w:rsid w:val="00952AD1"/>
    <w:rsid w:val="009547E4"/>
    <w:rsid w:val="00954D08"/>
    <w:rsid w:val="00954DDB"/>
    <w:rsid w:val="00955583"/>
    <w:rsid w:val="00955EF9"/>
    <w:rsid w:val="0095661B"/>
    <w:rsid w:val="009570F4"/>
    <w:rsid w:val="009602C7"/>
    <w:rsid w:val="00960A52"/>
    <w:rsid w:val="009614E8"/>
    <w:rsid w:val="00961537"/>
    <w:rsid w:val="009619F4"/>
    <w:rsid w:val="00963070"/>
    <w:rsid w:val="00963758"/>
    <w:rsid w:val="00963C65"/>
    <w:rsid w:val="00964615"/>
    <w:rsid w:val="00965A78"/>
    <w:rsid w:val="0096699B"/>
    <w:rsid w:val="00966B01"/>
    <w:rsid w:val="009673D6"/>
    <w:rsid w:val="009676FC"/>
    <w:rsid w:val="0097137D"/>
    <w:rsid w:val="009718F5"/>
    <w:rsid w:val="00974AAC"/>
    <w:rsid w:val="009754EE"/>
    <w:rsid w:val="00975965"/>
    <w:rsid w:val="009763C3"/>
    <w:rsid w:val="00976ACF"/>
    <w:rsid w:val="00976CFB"/>
    <w:rsid w:val="00976FFE"/>
    <w:rsid w:val="00977A14"/>
    <w:rsid w:val="00977EE7"/>
    <w:rsid w:val="00980183"/>
    <w:rsid w:val="009801DD"/>
    <w:rsid w:val="00980710"/>
    <w:rsid w:val="00980C41"/>
    <w:rsid w:val="00981DD1"/>
    <w:rsid w:val="00981FB2"/>
    <w:rsid w:val="009821E8"/>
    <w:rsid w:val="009825A1"/>
    <w:rsid w:val="0098301A"/>
    <w:rsid w:val="00985250"/>
    <w:rsid w:val="00985BB9"/>
    <w:rsid w:val="00985BC8"/>
    <w:rsid w:val="0098669B"/>
    <w:rsid w:val="009867A3"/>
    <w:rsid w:val="00987CFA"/>
    <w:rsid w:val="009921B5"/>
    <w:rsid w:val="00992687"/>
    <w:rsid w:val="00992876"/>
    <w:rsid w:val="00992AC8"/>
    <w:rsid w:val="009944CD"/>
    <w:rsid w:val="009946EF"/>
    <w:rsid w:val="009947E5"/>
    <w:rsid w:val="00994B55"/>
    <w:rsid w:val="00995A95"/>
    <w:rsid w:val="00996DA0"/>
    <w:rsid w:val="009A1787"/>
    <w:rsid w:val="009A3CBA"/>
    <w:rsid w:val="009A3DE5"/>
    <w:rsid w:val="009A42F4"/>
    <w:rsid w:val="009A476B"/>
    <w:rsid w:val="009A6451"/>
    <w:rsid w:val="009A695C"/>
    <w:rsid w:val="009A6B35"/>
    <w:rsid w:val="009A7065"/>
    <w:rsid w:val="009B03A7"/>
    <w:rsid w:val="009B03E5"/>
    <w:rsid w:val="009B0D5F"/>
    <w:rsid w:val="009B12DE"/>
    <w:rsid w:val="009B1762"/>
    <w:rsid w:val="009B1EFA"/>
    <w:rsid w:val="009B2103"/>
    <w:rsid w:val="009B2D3A"/>
    <w:rsid w:val="009B31B2"/>
    <w:rsid w:val="009B3397"/>
    <w:rsid w:val="009B3B9E"/>
    <w:rsid w:val="009B42DE"/>
    <w:rsid w:val="009B4436"/>
    <w:rsid w:val="009B4FA1"/>
    <w:rsid w:val="009B5979"/>
    <w:rsid w:val="009B61D5"/>
    <w:rsid w:val="009B75BC"/>
    <w:rsid w:val="009B7A64"/>
    <w:rsid w:val="009C06A1"/>
    <w:rsid w:val="009C0FC9"/>
    <w:rsid w:val="009C1CEF"/>
    <w:rsid w:val="009C1DEB"/>
    <w:rsid w:val="009C221B"/>
    <w:rsid w:val="009C22B3"/>
    <w:rsid w:val="009C33F7"/>
    <w:rsid w:val="009C3CDE"/>
    <w:rsid w:val="009C4522"/>
    <w:rsid w:val="009C5B10"/>
    <w:rsid w:val="009C6078"/>
    <w:rsid w:val="009C73AF"/>
    <w:rsid w:val="009C7D52"/>
    <w:rsid w:val="009C7E57"/>
    <w:rsid w:val="009D02EF"/>
    <w:rsid w:val="009D0B6B"/>
    <w:rsid w:val="009D1926"/>
    <w:rsid w:val="009D255D"/>
    <w:rsid w:val="009D3107"/>
    <w:rsid w:val="009D3535"/>
    <w:rsid w:val="009D4750"/>
    <w:rsid w:val="009D510C"/>
    <w:rsid w:val="009D53DC"/>
    <w:rsid w:val="009D5A95"/>
    <w:rsid w:val="009D5BA9"/>
    <w:rsid w:val="009D5F1D"/>
    <w:rsid w:val="009D652B"/>
    <w:rsid w:val="009D6901"/>
    <w:rsid w:val="009D72DC"/>
    <w:rsid w:val="009D7368"/>
    <w:rsid w:val="009D7866"/>
    <w:rsid w:val="009D799D"/>
    <w:rsid w:val="009E026C"/>
    <w:rsid w:val="009E028E"/>
    <w:rsid w:val="009E0ADD"/>
    <w:rsid w:val="009E16F5"/>
    <w:rsid w:val="009E1878"/>
    <w:rsid w:val="009E1EA2"/>
    <w:rsid w:val="009E204A"/>
    <w:rsid w:val="009E3AD4"/>
    <w:rsid w:val="009E41E1"/>
    <w:rsid w:val="009E4557"/>
    <w:rsid w:val="009E5123"/>
    <w:rsid w:val="009E610D"/>
    <w:rsid w:val="009E6C34"/>
    <w:rsid w:val="009E75CE"/>
    <w:rsid w:val="009E76C2"/>
    <w:rsid w:val="009F03EA"/>
    <w:rsid w:val="009F0721"/>
    <w:rsid w:val="009F1B8E"/>
    <w:rsid w:val="009F215D"/>
    <w:rsid w:val="009F2EBA"/>
    <w:rsid w:val="009F5BC9"/>
    <w:rsid w:val="009F6D38"/>
    <w:rsid w:val="009F6F00"/>
    <w:rsid w:val="00A00574"/>
    <w:rsid w:val="00A0058E"/>
    <w:rsid w:val="00A00D76"/>
    <w:rsid w:val="00A01A63"/>
    <w:rsid w:val="00A02854"/>
    <w:rsid w:val="00A02BBE"/>
    <w:rsid w:val="00A0396B"/>
    <w:rsid w:val="00A04126"/>
    <w:rsid w:val="00A04E4D"/>
    <w:rsid w:val="00A055E2"/>
    <w:rsid w:val="00A05F03"/>
    <w:rsid w:val="00A063BB"/>
    <w:rsid w:val="00A07296"/>
    <w:rsid w:val="00A07990"/>
    <w:rsid w:val="00A105C9"/>
    <w:rsid w:val="00A11F0C"/>
    <w:rsid w:val="00A12631"/>
    <w:rsid w:val="00A1293B"/>
    <w:rsid w:val="00A12FDE"/>
    <w:rsid w:val="00A14037"/>
    <w:rsid w:val="00A14F75"/>
    <w:rsid w:val="00A15909"/>
    <w:rsid w:val="00A15CE6"/>
    <w:rsid w:val="00A17C2A"/>
    <w:rsid w:val="00A204AF"/>
    <w:rsid w:val="00A20E3E"/>
    <w:rsid w:val="00A22752"/>
    <w:rsid w:val="00A232E3"/>
    <w:rsid w:val="00A24784"/>
    <w:rsid w:val="00A25B1D"/>
    <w:rsid w:val="00A25E55"/>
    <w:rsid w:val="00A2674C"/>
    <w:rsid w:val="00A26F23"/>
    <w:rsid w:val="00A27207"/>
    <w:rsid w:val="00A31AAD"/>
    <w:rsid w:val="00A3201C"/>
    <w:rsid w:val="00A33628"/>
    <w:rsid w:val="00A33C1B"/>
    <w:rsid w:val="00A33DDE"/>
    <w:rsid w:val="00A34311"/>
    <w:rsid w:val="00A355C4"/>
    <w:rsid w:val="00A35C96"/>
    <w:rsid w:val="00A35F12"/>
    <w:rsid w:val="00A36167"/>
    <w:rsid w:val="00A36ADA"/>
    <w:rsid w:val="00A371E0"/>
    <w:rsid w:val="00A37A3D"/>
    <w:rsid w:val="00A400ED"/>
    <w:rsid w:val="00A40B7D"/>
    <w:rsid w:val="00A41129"/>
    <w:rsid w:val="00A4144E"/>
    <w:rsid w:val="00A415BB"/>
    <w:rsid w:val="00A42097"/>
    <w:rsid w:val="00A42209"/>
    <w:rsid w:val="00A42250"/>
    <w:rsid w:val="00A42BB1"/>
    <w:rsid w:val="00A42EE3"/>
    <w:rsid w:val="00A4369C"/>
    <w:rsid w:val="00A44804"/>
    <w:rsid w:val="00A44A6C"/>
    <w:rsid w:val="00A45182"/>
    <w:rsid w:val="00A4525F"/>
    <w:rsid w:val="00A45E11"/>
    <w:rsid w:val="00A46C4C"/>
    <w:rsid w:val="00A47DB3"/>
    <w:rsid w:val="00A50328"/>
    <w:rsid w:val="00A50425"/>
    <w:rsid w:val="00A52D94"/>
    <w:rsid w:val="00A537EE"/>
    <w:rsid w:val="00A538C8"/>
    <w:rsid w:val="00A53D0C"/>
    <w:rsid w:val="00A53DA1"/>
    <w:rsid w:val="00A550CD"/>
    <w:rsid w:val="00A55D4E"/>
    <w:rsid w:val="00A569B6"/>
    <w:rsid w:val="00A56E8B"/>
    <w:rsid w:val="00A57881"/>
    <w:rsid w:val="00A60BE8"/>
    <w:rsid w:val="00A61825"/>
    <w:rsid w:val="00A62046"/>
    <w:rsid w:val="00A62455"/>
    <w:rsid w:val="00A624E9"/>
    <w:rsid w:val="00A6277F"/>
    <w:rsid w:val="00A63699"/>
    <w:rsid w:val="00A64036"/>
    <w:rsid w:val="00A6414E"/>
    <w:rsid w:val="00A654E0"/>
    <w:rsid w:val="00A6590B"/>
    <w:rsid w:val="00A66008"/>
    <w:rsid w:val="00A678A6"/>
    <w:rsid w:val="00A70E22"/>
    <w:rsid w:val="00A720B7"/>
    <w:rsid w:val="00A7265F"/>
    <w:rsid w:val="00A73220"/>
    <w:rsid w:val="00A732BC"/>
    <w:rsid w:val="00A74228"/>
    <w:rsid w:val="00A74410"/>
    <w:rsid w:val="00A74463"/>
    <w:rsid w:val="00A74961"/>
    <w:rsid w:val="00A759BD"/>
    <w:rsid w:val="00A7640E"/>
    <w:rsid w:val="00A773E7"/>
    <w:rsid w:val="00A777F4"/>
    <w:rsid w:val="00A77BB8"/>
    <w:rsid w:val="00A801FB"/>
    <w:rsid w:val="00A806CD"/>
    <w:rsid w:val="00A809B9"/>
    <w:rsid w:val="00A81456"/>
    <w:rsid w:val="00A8369A"/>
    <w:rsid w:val="00A83BE3"/>
    <w:rsid w:val="00A83D89"/>
    <w:rsid w:val="00A840A2"/>
    <w:rsid w:val="00A844A9"/>
    <w:rsid w:val="00A84D08"/>
    <w:rsid w:val="00A85035"/>
    <w:rsid w:val="00A86D98"/>
    <w:rsid w:val="00A87B5B"/>
    <w:rsid w:val="00A908A4"/>
    <w:rsid w:val="00A90D86"/>
    <w:rsid w:val="00A91334"/>
    <w:rsid w:val="00A91918"/>
    <w:rsid w:val="00A91972"/>
    <w:rsid w:val="00A91A20"/>
    <w:rsid w:val="00A91E3C"/>
    <w:rsid w:val="00A94684"/>
    <w:rsid w:val="00A946B7"/>
    <w:rsid w:val="00A94BEA"/>
    <w:rsid w:val="00A969EE"/>
    <w:rsid w:val="00A96A21"/>
    <w:rsid w:val="00A96AFA"/>
    <w:rsid w:val="00A96B9E"/>
    <w:rsid w:val="00A973B5"/>
    <w:rsid w:val="00A976DD"/>
    <w:rsid w:val="00A97F87"/>
    <w:rsid w:val="00AA2633"/>
    <w:rsid w:val="00AA2E42"/>
    <w:rsid w:val="00AA2F2D"/>
    <w:rsid w:val="00AA2F61"/>
    <w:rsid w:val="00AA334C"/>
    <w:rsid w:val="00AA33DA"/>
    <w:rsid w:val="00AA3676"/>
    <w:rsid w:val="00AA4C02"/>
    <w:rsid w:val="00AA595C"/>
    <w:rsid w:val="00AA7390"/>
    <w:rsid w:val="00AB010F"/>
    <w:rsid w:val="00AB0E8A"/>
    <w:rsid w:val="00AB11CB"/>
    <w:rsid w:val="00AB13CE"/>
    <w:rsid w:val="00AB254A"/>
    <w:rsid w:val="00AB2FD0"/>
    <w:rsid w:val="00AB337C"/>
    <w:rsid w:val="00AB43BF"/>
    <w:rsid w:val="00AB468E"/>
    <w:rsid w:val="00AB4AAA"/>
    <w:rsid w:val="00AB4AE6"/>
    <w:rsid w:val="00AB53AD"/>
    <w:rsid w:val="00AB53C3"/>
    <w:rsid w:val="00AB56FE"/>
    <w:rsid w:val="00AB6BE5"/>
    <w:rsid w:val="00AB7190"/>
    <w:rsid w:val="00AC022F"/>
    <w:rsid w:val="00AC02E7"/>
    <w:rsid w:val="00AC1F5A"/>
    <w:rsid w:val="00AC2454"/>
    <w:rsid w:val="00AC261E"/>
    <w:rsid w:val="00AC45D4"/>
    <w:rsid w:val="00AC4908"/>
    <w:rsid w:val="00AC4DAC"/>
    <w:rsid w:val="00AC4E2A"/>
    <w:rsid w:val="00AC4E92"/>
    <w:rsid w:val="00AC5436"/>
    <w:rsid w:val="00AC7106"/>
    <w:rsid w:val="00AD0EE7"/>
    <w:rsid w:val="00AD187E"/>
    <w:rsid w:val="00AD18AA"/>
    <w:rsid w:val="00AD18B8"/>
    <w:rsid w:val="00AD19E3"/>
    <w:rsid w:val="00AD1AB3"/>
    <w:rsid w:val="00AD1C45"/>
    <w:rsid w:val="00AD2B6B"/>
    <w:rsid w:val="00AD3891"/>
    <w:rsid w:val="00AD3C98"/>
    <w:rsid w:val="00AD3FE5"/>
    <w:rsid w:val="00AD4CE8"/>
    <w:rsid w:val="00AD652E"/>
    <w:rsid w:val="00AD7474"/>
    <w:rsid w:val="00AD7579"/>
    <w:rsid w:val="00AD7F5F"/>
    <w:rsid w:val="00AE0D49"/>
    <w:rsid w:val="00AE0E59"/>
    <w:rsid w:val="00AE3408"/>
    <w:rsid w:val="00AE3B02"/>
    <w:rsid w:val="00AE4862"/>
    <w:rsid w:val="00AE4D63"/>
    <w:rsid w:val="00AE59D3"/>
    <w:rsid w:val="00AE6B5A"/>
    <w:rsid w:val="00AE7710"/>
    <w:rsid w:val="00AF0D2C"/>
    <w:rsid w:val="00AF24FF"/>
    <w:rsid w:val="00AF288C"/>
    <w:rsid w:val="00AF2C45"/>
    <w:rsid w:val="00AF3526"/>
    <w:rsid w:val="00AF366F"/>
    <w:rsid w:val="00AF48F0"/>
    <w:rsid w:val="00AF5A93"/>
    <w:rsid w:val="00AF5F01"/>
    <w:rsid w:val="00AF624E"/>
    <w:rsid w:val="00AF6C06"/>
    <w:rsid w:val="00AF71FF"/>
    <w:rsid w:val="00AF79C7"/>
    <w:rsid w:val="00B005FA"/>
    <w:rsid w:val="00B01261"/>
    <w:rsid w:val="00B02828"/>
    <w:rsid w:val="00B02CD0"/>
    <w:rsid w:val="00B03DB2"/>
    <w:rsid w:val="00B04042"/>
    <w:rsid w:val="00B051F6"/>
    <w:rsid w:val="00B054F1"/>
    <w:rsid w:val="00B05783"/>
    <w:rsid w:val="00B06C63"/>
    <w:rsid w:val="00B06F7E"/>
    <w:rsid w:val="00B075D4"/>
    <w:rsid w:val="00B10574"/>
    <w:rsid w:val="00B11BAF"/>
    <w:rsid w:val="00B122B6"/>
    <w:rsid w:val="00B12390"/>
    <w:rsid w:val="00B1378B"/>
    <w:rsid w:val="00B13D09"/>
    <w:rsid w:val="00B13E43"/>
    <w:rsid w:val="00B13EE7"/>
    <w:rsid w:val="00B144C3"/>
    <w:rsid w:val="00B14B92"/>
    <w:rsid w:val="00B15562"/>
    <w:rsid w:val="00B15E96"/>
    <w:rsid w:val="00B15F5F"/>
    <w:rsid w:val="00B1630E"/>
    <w:rsid w:val="00B16643"/>
    <w:rsid w:val="00B16CF8"/>
    <w:rsid w:val="00B1702C"/>
    <w:rsid w:val="00B174E4"/>
    <w:rsid w:val="00B176D4"/>
    <w:rsid w:val="00B17D4D"/>
    <w:rsid w:val="00B17EA2"/>
    <w:rsid w:val="00B21577"/>
    <w:rsid w:val="00B21A1F"/>
    <w:rsid w:val="00B22847"/>
    <w:rsid w:val="00B2295D"/>
    <w:rsid w:val="00B22A2B"/>
    <w:rsid w:val="00B22E93"/>
    <w:rsid w:val="00B23212"/>
    <w:rsid w:val="00B25080"/>
    <w:rsid w:val="00B257D5"/>
    <w:rsid w:val="00B25B63"/>
    <w:rsid w:val="00B26097"/>
    <w:rsid w:val="00B26C4A"/>
    <w:rsid w:val="00B30672"/>
    <w:rsid w:val="00B31896"/>
    <w:rsid w:val="00B33C6D"/>
    <w:rsid w:val="00B33E30"/>
    <w:rsid w:val="00B35866"/>
    <w:rsid w:val="00B36A70"/>
    <w:rsid w:val="00B3725D"/>
    <w:rsid w:val="00B37AE1"/>
    <w:rsid w:val="00B37CF6"/>
    <w:rsid w:val="00B37DFE"/>
    <w:rsid w:val="00B40009"/>
    <w:rsid w:val="00B40A7D"/>
    <w:rsid w:val="00B41FC6"/>
    <w:rsid w:val="00B42342"/>
    <w:rsid w:val="00B42CD5"/>
    <w:rsid w:val="00B435D6"/>
    <w:rsid w:val="00B436E5"/>
    <w:rsid w:val="00B44185"/>
    <w:rsid w:val="00B44280"/>
    <w:rsid w:val="00B4553C"/>
    <w:rsid w:val="00B459DA"/>
    <w:rsid w:val="00B4608F"/>
    <w:rsid w:val="00B46D43"/>
    <w:rsid w:val="00B47FE8"/>
    <w:rsid w:val="00B5004D"/>
    <w:rsid w:val="00B501E6"/>
    <w:rsid w:val="00B50FD9"/>
    <w:rsid w:val="00B51228"/>
    <w:rsid w:val="00B52417"/>
    <w:rsid w:val="00B52A8D"/>
    <w:rsid w:val="00B53182"/>
    <w:rsid w:val="00B53EE7"/>
    <w:rsid w:val="00B54DE1"/>
    <w:rsid w:val="00B56272"/>
    <w:rsid w:val="00B57F66"/>
    <w:rsid w:val="00B60F09"/>
    <w:rsid w:val="00B61BA5"/>
    <w:rsid w:val="00B62E4A"/>
    <w:rsid w:val="00B6399B"/>
    <w:rsid w:val="00B63AC6"/>
    <w:rsid w:val="00B647D6"/>
    <w:rsid w:val="00B647F2"/>
    <w:rsid w:val="00B64B8C"/>
    <w:rsid w:val="00B64CBE"/>
    <w:rsid w:val="00B65773"/>
    <w:rsid w:val="00B659E3"/>
    <w:rsid w:val="00B66B48"/>
    <w:rsid w:val="00B679CC"/>
    <w:rsid w:val="00B7001B"/>
    <w:rsid w:val="00B70116"/>
    <w:rsid w:val="00B7057A"/>
    <w:rsid w:val="00B70C40"/>
    <w:rsid w:val="00B72428"/>
    <w:rsid w:val="00B72BB3"/>
    <w:rsid w:val="00B74132"/>
    <w:rsid w:val="00B74856"/>
    <w:rsid w:val="00B74918"/>
    <w:rsid w:val="00B75705"/>
    <w:rsid w:val="00B75C06"/>
    <w:rsid w:val="00B76240"/>
    <w:rsid w:val="00B764E0"/>
    <w:rsid w:val="00B76AAC"/>
    <w:rsid w:val="00B76BBA"/>
    <w:rsid w:val="00B80143"/>
    <w:rsid w:val="00B8055D"/>
    <w:rsid w:val="00B808E6"/>
    <w:rsid w:val="00B80FD8"/>
    <w:rsid w:val="00B8105F"/>
    <w:rsid w:val="00B818E7"/>
    <w:rsid w:val="00B81A73"/>
    <w:rsid w:val="00B82136"/>
    <w:rsid w:val="00B82CA3"/>
    <w:rsid w:val="00B82E7D"/>
    <w:rsid w:val="00B83E98"/>
    <w:rsid w:val="00B84245"/>
    <w:rsid w:val="00B84695"/>
    <w:rsid w:val="00B84795"/>
    <w:rsid w:val="00B855B9"/>
    <w:rsid w:val="00B861A1"/>
    <w:rsid w:val="00B87A8B"/>
    <w:rsid w:val="00B902CE"/>
    <w:rsid w:val="00B90652"/>
    <w:rsid w:val="00B9254E"/>
    <w:rsid w:val="00B92865"/>
    <w:rsid w:val="00B93153"/>
    <w:rsid w:val="00B936A0"/>
    <w:rsid w:val="00B93AB2"/>
    <w:rsid w:val="00B9415B"/>
    <w:rsid w:val="00B94303"/>
    <w:rsid w:val="00B95745"/>
    <w:rsid w:val="00B96BEA"/>
    <w:rsid w:val="00B96F7D"/>
    <w:rsid w:val="00B97540"/>
    <w:rsid w:val="00B97DFB"/>
    <w:rsid w:val="00BA0783"/>
    <w:rsid w:val="00BA1116"/>
    <w:rsid w:val="00BA1F8A"/>
    <w:rsid w:val="00BA225E"/>
    <w:rsid w:val="00BA2724"/>
    <w:rsid w:val="00BA2D22"/>
    <w:rsid w:val="00BA3240"/>
    <w:rsid w:val="00BA34B5"/>
    <w:rsid w:val="00BA424A"/>
    <w:rsid w:val="00BA4A84"/>
    <w:rsid w:val="00BA4B9F"/>
    <w:rsid w:val="00BA4E14"/>
    <w:rsid w:val="00BA5931"/>
    <w:rsid w:val="00BA6797"/>
    <w:rsid w:val="00BA6DE8"/>
    <w:rsid w:val="00BA725B"/>
    <w:rsid w:val="00BB1F54"/>
    <w:rsid w:val="00BB3EA4"/>
    <w:rsid w:val="00BB40BD"/>
    <w:rsid w:val="00BB4620"/>
    <w:rsid w:val="00BB4CD7"/>
    <w:rsid w:val="00BB4EA6"/>
    <w:rsid w:val="00BB4F8F"/>
    <w:rsid w:val="00BB7AE3"/>
    <w:rsid w:val="00BC0D0F"/>
    <w:rsid w:val="00BC0E43"/>
    <w:rsid w:val="00BC1168"/>
    <w:rsid w:val="00BC17B4"/>
    <w:rsid w:val="00BC2B14"/>
    <w:rsid w:val="00BC3837"/>
    <w:rsid w:val="00BC408B"/>
    <w:rsid w:val="00BC44CD"/>
    <w:rsid w:val="00BC528D"/>
    <w:rsid w:val="00BC5575"/>
    <w:rsid w:val="00BC57E1"/>
    <w:rsid w:val="00BC584B"/>
    <w:rsid w:val="00BC6B99"/>
    <w:rsid w:val="00BC717E"/>
    <w:rsid w:val="00BD08FA"/>
    <w:rsid w:val="00BD0A43"/>
    <w:rsid w:val="00BD0EE6"/>
    <w:rsid w:val="00BD1035"/>
    <w:rsid w:val="00BD1C06"/>
    <w:rsid w:val="00BD1C6F"/>
    <w:rsid w:val="00BD1F80"/>
    <w:rsid w:val="00BD25CE"/>
    <w:rsid w:val="00BD3066"/>
    <w:rsid w:val="00BD46FC"/>
    <w:rsid w:val="00BD4C56"/>
    <w:rsid w:val="00BD5304"/>
    <w:rsid w:val="00BD729E"/>
    <w:rsid w:val="00BE0BB4"/>
    <w:rsid w:val="00BE12AE"/>
    <w:rsid w:val="00BE17F6"/>
    <w:rsid w:val="00BE20CC"/>
    <w:rsid w:val="00BE38A0"/>
    <w:rsid w:val="00BE390F"/>
    <w:rsid w:val="00BE3FB6"/>
    <w:rsid w:val="00BE5076"/>
    <w:rsid w:val="00BE52C9"/>
    <w:rsid w:val="00BE531C"/>
    <w:rsid w:val="00BE59B6"/>
    <w:rsid w:val="00BE6B19"/>
    <w:rsid w:val="00BE6BE2"/>
    <w:rsid w:val="00BE7AF4"/>
    <w:rsid w:val="00BE7D24"/>
    <w:rsid w:val="00BF047A"/>
    <w:rsid w:val="00BF11EF"/>
    <w:rsid w:val="00BF191F"/>
    <w:rsid w:val="00BF1B0B"/>
    <w:rsid w:val="00BF2126"/>
    <w:rsid w:val="00BF4D4B"/>
    <w:rsid w:val="00BF508A"/>
    <w:rsid w:val="00BF5762"/>
    <w:rsid w:val="00BF6917"/>
    <w:rsid w:val="00BF6C2F"/>
    <w:rsid w:val="00BF6CBF"/>
    <w:rsid w:val="00BF6D28"/>
    <w:rsid w:val="00C01173"/>
    <w:rsid w:val="00C01BA4"/>
    <w:rsid w:val="00C024E5"/>
    <w:rsid w:val="00C04243"/>
    <w:rsid w:val="00C0440E"/>
    <w:rsid w:val="00C04802"/>
    <w:rsid w:val="00C05F69"/>
    <w:rsid w:val="00C063A7"/>
    <w:rsid w:val="00C07359"/>
    <w:rsid w:val="00C10271"/>
    <w:rsid w:val="00C10578"/>
    <w:rsid w:val="00C11927"/>
    <w:rsid w:val="00C11978"/>
    <w:rsid w:val="00C12201"/>
    <w:rsid w:val="00C1237C"/>
    <w:rsid w:val="00C12462"/>
    <w:rsid w:val="00C12DFC"/>
    <w:rsid w:val="00C13526"/>
    <w:rsid w:val="00C13787"/>
    <w:rsid w:val="00C139A2"/>
    <w:rsid w:val="00C14755"/>
    <w:rsid w:val="00C14B09"/>
    <w:rsid w:val="00C15715"/>
    <w:rsid w:val="00C1575F"/>
    <w:rsid w:val="00C16332"/>
    <w:rsid w:val="00C17D5C"/>
    <w:rsid w:val="00C2044F"/>
    <w:rsid w:val="00C20636"/>
    <w:rsid w:val="00C20845"/>
    <w:rsid w:val="00C20862"/>
    <w:rsid w:val="00C212A8"/>
    <w:rsid w:val="00C223BD"/>
    <w:rsid w:val="00C22433"/>
    <w:rsid w:val="00C2267E"/>
    <w:rsid w:val="00C22B18"/>
    <w:rsid w:val="00C22DBF"/>
    <w:rsid w:val="00C25B92"/>
    <w:rsid w:val="00C25DC6"/>
    <w:rsid w:val="00C278E2"/>
    <w:rsid w:val="00C3049A"/>
    <w:rsid w:val="00C318BC"/>
    <w:rsid w:val="00C339ED"/>
    <w:rsid w:val="00C33A8D"/>
    <w:rsid w:val="00C340C4"/>
    <w:rsid w:val="00C355FA"/>
    <w:rsid w:val="00C35F14"/>
    <w:rsid w:val="00C36E6A"/>
    <w:rsid w:val="00C37A60"/>
    <w:rsid w:val="00C40810"/>
    <w:rsid w:val="00C40A3A"/>
    <w:rsid w:val="00C41F89"/>
    <w:rsid w:val="00C42302"/>
    <w:rsid w:val="00C4281A"/>
    <w:rsid w:val="00C428AE"/>
    <w:rsid w:val="00C45851"/>
    <w:rsid w:val="00C45AFA"/>
    <w:rsid w:val="00C46029"/>
    <w:rsid w:val="00C46E33"/>
    <w:rsid w:val="00C47B50"/>
    <w:rsid w:val="00C47E57"/>
    <w:rsid w:val="00C501B5"/>
    <w:rsid w:val="00C502DD"/>
    <w:rsid w:val="00C522BA"/>
    <w:rsid w:val="00C52B1A"/>
    <w:rsid w:val="00C538A4"/>
    <w:rsid w:val="00C549CF"/>
    <w:rsid w:val="00C569EE"/>
    <w:rsid w:val="00C5742D"/>
    <w:rsid w:val="00C57C36"/>
    <w:rsid w:val="00C601C4"/>
    <w:rsid w:val="00C60BE9"/>
    <w:rsid w:val="00C612BC"/>
    <w:rsid w:val="00C61D00"/>
    <w:rsid w:val="00C62540"/>
    <w:rsid w:val="00C628B8"/>
    <w:rsid w:val="00C62997"/>
    <w:rsid w:val="00C63857"/>
    <w:rsid w:val="00C63A99"/>
    <w:rsid w:val="00C63EB7"/>
    <w:rsid w:val="00C64906"/>
    <w:rsid w:val="00C6622E"/>
    <w:rsid w:val="00C66DC1"/>
    <w:rsid w:val="00C6708D"/>
    <w:rsid w:val="00C67E31"/>
    <w:rsid w:val="00C70F89"/>
    <w:rsid w:val="00C7122D"/>
    <w:rsid w:val="00C7131A"/>
    <w:rsid w:val="00C721EC"/>
    <w:rsid w:val="00C72278"/>
    <w:rsid w:val="00C7395F"/>
    <w:rsid w:val="00C7459A"/>
    <w:rsid w:val="00C7639E"/>
    <w:rsid w:val="00C76FA8"/>
    <w:rsid w:val="00C77B10"/>
    <w:rsid w:val="00C77F79"/>
    <w:rsid w:val="00C83B67"/>
    <w:rsid w:val="00C83CD2"/>
    <w:rsid w:val="00C84500"/>
    <w:rsid w:val="00C851CF"/>
    <w:rsid w:val="00C85770"/>
    <w:rsid w:val="00C86717"/>
    <w:rsid w:val="00C8756F"/>
    <w:rsid w:val="00C90A4D"/>
    <w:rsid w:val="00C90CA1"/>
    <w:rsid w:val="00C91929"/>
    <w:rsid w:val="00C91F3C"/>
    <w:rsid w:val="00C92AFA"/>
    <w:rsid w:val="00C92BF3"/>
    <w:rsid w:val="00C9453A"/>
    <w:rsid w:val="00C94876"/>
    <w:rsid w:val="00C954F0"/>
    <w:rsid w:val="00C95576"/>
    <w:rsid w:val="00C956D4"/>
    <w:rsid w:val="00C957E5"/>
    <w:rsid w:val="00C95CF6"/>
    <w:rsid w:val="00C96F64"/>
    <w:rsid w:val="00C97471"/>
    <w:rsid w:val="00C9749C"/>
    <w:rsid w:val="00C979B6"/>
    <w:rsid w:val="00C97E00"/>
    <w:rsid w:val="00CA0CA7"/>
    <w:rsid w:val="00CA0DC4"/>
    <w:rsid w:val="00CA1F84"/>
    <w:rsid w:val="00CA2EF5"/>
    <w:rsid w:val="00CA5F36"/>
    <w:rsid w:val="00CA7841"/>
    <w:rsid w:val="00CA7E5E"/>
    <w:rsid w:val="00CB1189"/>
    <w:rsid w:val="00CB12BB"/>
    <w:rsid w:val="00CB1417"/>
    <w:rsid w:val="00CB1601"/>
    <w:rsid w:val="00CB1C0F"/>
    <w:rsid w:val="00CB1EA8"/>
    <w:rsid w:val="00CB262B"/>
    <w:rsid w:val="00CB307C"/>
    <w:rsid w:val="00CB332F"/>
    <w:rsid w:val="00CB3549"/>
    <w:rsid w:val="00CB4533"/>
    <w:rsid w:val="00CB629A"/>
    <w:rsid w:val="00CB65A9"/>
    <w:rsid w:val="00CB775D"/>
    <w:rsid w:val="00CC07BF"/>
    <w:rsid w:val="00CC1525"/>
    <w:rsid w:val="00CC198A"/>
    <w:rsid w:val="00CC1DB8"/>
    <w:rsid w:val="00CC28CC"/>
    <w:rsid w:val="00CC28EE"/>
    <w:rsid w:val="00CC3828"/>
    <w:rsid w:val="00CC4AEE"/>
    <w:rsid w:val="00CC5008"/>
    <w:rsid w:val="00CC5127"/>
    <w:rsid w:val="00CC51FD"/>
    <w:rsid w:val="00CC5694"/>
    <w:rsid w:val="00CC5D20"/>
    <w:rsid w:val="00CC6BDE"/>
    <w:rsid w:val="00CD009A"/>
    <w:rsid w:val="00CD00CD"/>
    <w:rsid w:val="00CD023B"/>
    <w:rsid w:val="00CD1479"/>
    <w:rsid w:val="00CD1616"/>
    <w:rsid w:val="00CD231A"/>
    <w:rsid w:val="00CD3DFA"/>
    <w:rsid w:val="00CD5169"/>
    <w:rsid w:val="00CD5A07"/>
    <w:rsid w:val="00CD5AED"/>
    <w:rsid w:val="00CD7D55"/>
    <w:rsid w:val="00CE02B1"/>
    <w:rsid w:val="00CE03CA"/>
    <w:rsid w:val="00CE0E8C"/>
    <w:rsid w:val="00CE0EE6"/>
    <w:rsid w:val="00CE10F2"/>
    <w:rsid w:val="00CE1559"/>
    <w:rsid w:val="00CE15F1"/>
    <w:rsid w:val="00CE2C71"/>
    <w:rsid w:val="00CE4626"/>
    <w:rsid w:val="00CE48DD"/>
    <w:rsid w:val="00CE4936"/>
    <w:rsid w:val="00CE4A67"/>
    <w:rsid w:val="00CE4AB1"/>
    <w:rsid w:val="00CE4D9E"/>
    <w:rsid w:val="00CE4E3B"/>
    <w:rsid w:val="00CE64F2"/>
    <w:rsid w:val="00CE715B"/>
    <w:rsid w:val="00CE7230"/>
    <w:rsid w:val="00CE7CC2"/>
    <w:rsid w:val="00CF04FA"/>
    <w:rsid w:val="00CF0A4D"/>
    <w:rsid w:val="00CF0C94"/>
    <w:rsid w:val="00CF108E"/>
    <w:rsid w:val="00CF1DAA"/>
    <w:rsid w:val="00CF34D3"/>
    <w:rsid w:val="00CF5DAE"/>
    <w:rsid w:val="00CF5F9C"/>
    <w:rsid w:val="00CF628D"/>
    <w:rsid w:val="00CF662F"/>
    <w:rsid w:val="00CF674A"/>
    <w:rsid w:val="00D00EDA"/>
    <w:rsid w:val="00D010F6"/>
    <w:rsid w:val="00D0125E"/>
    <w:rsid w:val="00D014AC"/>
    <w:rsid w:val="00D0350C"/>
    <w:rsid w:val="00D03652"/>
    <w:rsid w:val="00D04DB2"/>
    <w:rsid w:val="00D05A39"/>
    <w:rsid w:val="00D062A4"/>
    <w:rsid w:val="00D0639E"/>
    <w:rsid w:val="00D07312"/>
    <w:rsid w:val="00D0766C"/>
    <w:rsid w:val="00D07B6E"/>
    <w:rsid w:val="00D07F51"/>
    <w:rsid w:val="00D11763"/>
    <w:rsid w:val="00D11846"/>
    <w:rsid w:val="00D11CCE"/>
    <w:rsid w:val="00D1268D"/>
    <w:rsid w:val="00D12FD3"/>
    <w:rsid w:val="00D1350C"/>
    <w:rsid w:val="00D13DC1"/>
    <w:rsid w:val="00D13E94"/>
    <w:rsid w:val="00D1402E"/>
    <w:rsid w:val="00D14701"/>
    <w:rsid w:val="00D14E6A"/>
    <w:rsid w:val="00D153AB"/>
    <w:rsid w:val="00D154A9"/>
    <w:rsid w:val="00D159FD"/>
    <w:rsid w:val="00D16253"/>
    <w:rsid w:val="00D179DA"/>
    <w:rsid w:val="00D17A4F"/>
    <w:rsid w:val="00D20A18"/>
    <w:rsid w:val="00D20BE1"/>
    <w:rsid w:val="00D20D57"/>
    <w:rsid w:val="00D20EE4"/>
    <w:rsid w:val="00D21235"/>
    <w:rsid w:val="00D2295F"/>
    <w:rsid w:val="00D22E9C"/>
    <w:rsid w:val="00D23328"/>
    <w:rsid w:val="00D23670"/>
    <w:rsid w:val="00D2384D"/>
    <w:rsid w:val="00D23E25"/>
    <w:rsid w:val="00D24142"/>
    <w:rsid w:val="00D24594"/>
    <w:rsid w:val="00D24876"/>
    <w:rsid w:val="00D24BF1"/>
    <w:rsid w:val="00D24F35"/>
    <w:rsid w:val="00D27EEF"/>
    <w:rsid w:val="00D30108"/>
    <w:rsid w:val="00D30D08"/>
    <w:rsid w:val="00D30E30"/>
    <w:rsid w:val="00D31647"/>
    <w:rsid w:val="00D321B0"/>
    <w:rsid w:val="00D32ADF"/>
    <w:rsid w:val="00D338C7"/>
    <w:rsid w:val="00D33EDB"/>
    <w:rsid w:val="00D343B9"/>
    <w:rsid w:val="00D35FE3"/>
    <w:rsid w:val="00D36943"/>
    <w:rsid w:val="00D36948"/>
    <w:rsid w:val="00D3720D"/>
    <w:rsid w:val="00D37B36"/>
    <w:rsid w:val="00D37D1E"/>
    <w:rsid w:val="00D37F2F"/>
    <w:rsid w:val="00D40454"/>
    <w:rsid w:val="00D40598"/>
    <w:rsid w:val="00D4170B"/>
    <w:rsid w:val="00D423B4"/>
    <w:rsid w:val="00D429DB"/>
    <w:rsid w:val="00D430D0"/>
    <w:rsid w:val="00D44955"/>
    <w:rsid w:val="00D44A96"/>
    <w:rsid w:val="00D44B3E"/>
    <w:rsid w:val="00D455FA"/>
    <w:rsid w:val="00D459BD"/>
    <w:rsid w:val="00D46069"/>
    <w:rsid w:val="00D47D2D"/>
    <w:rsid w:val="00D50601"/>
    <w:rsid w:val="00D50EC9"/>
    <w:rsid w:val="00D515AA"/>
    <w:rsid w:val="00D52CFA"/>
    <w:rsid w:val="00D52DEB"/>
    <w:rsid w:val="00D52E49"/>
    <w:rsid w:val="00D52E67"/>
    <w:rsid w:val="00D53CF0"/>
    <w:rsid w:val="00D54069"/>
    <w:rsid w:val="00D54601"/>
    <w:rsid w:val="00D54B45"/>
    <w:rsid w:val="00D56434"/>
    <w:rsid w:val="00D569AB"/>
    <w:rsid w:val="00D574D6"/>
    <w:rsid w:val="00D579DB"/>
    <w:rsid w:val="00D57A78"/>
    <w:rsid w:val="00D57AC6"/>
    <w:rsid w:val="00D601EB"/>
    <w:rsid w:val="00D608F6"/>
    <w:rsid w:val="00D60AC0"/>
    <w:rsid w:val="00D610D3"/>
    <w:rsid w:val="00D611D5"/>
    <w:rsid w:val="00D61A1D"/>
    <w:rsid w:val="00D61DCA"/>
    <w:rsid w:val="00D62B4E"/>
    <w:rsid w:val="00D63935"/>
    <w:rsid w:val="00D63FF2"/>
    <w:rsid w:val="00D64723"/>
    <w:rsid w:val="00D65932"/>
    <w:rsid w:val="00D65CF4"/>
    <w:rsid w:val="00D66756"/>
    <w:rsid w:val="00D667D8"/>
    <w:rsid w:val="00D66814"/>
    <w:rsid w:val="00D70A92"/>
    <w:rsid w:val="00D72149"/>
    <w:rsid w:val="00D72FF5"/>
    <w:rsid w:val="00D73389"/>
    <w:rsid w:val="00D739A1"/>
    <w:rsid w:val="00D743D3"/>
    <w:rsid w:val="00D75DE9"/>
    <w:rsid w:val="00D80CCF"/>
    <w:rsid w:val="00D81692"/>
    <w:rsid w:val="00D81809"/>
    <w:rsid w:val="00D81BE9"/>
    <w:rsid w:val="00D82D97"/>
    <w:rsid w:val="00D83E39"/>
    <w:rsid w:val="00D84054"/>
    <w:rsid w:val="00D841AC"/>
    <w:rsid w:val="00D86004"/>
    <w:rsid w:val="00D869DD"/>
    <w:rsid w:val="00D873F8"/>
    <w:rsid w:val="00D87EBA"/>
    <w:rsid w:val="00D90433"/>
    <w:rsid w:val="00D90C4A"/>
    <w:rsid w:val="00D9146F"/>
    <w:rsid w:val="00D91EB9"/>
    <w:rsid w:val="00D9210D"/>
    <w:rsid w:val="00D943BD"/>
    <w:rsid w:val="00D94531"/>
    <w:rsid w:val="00D94EE6"/>
    <w:rsid w:val="00D95140"/>
    <w:rsid w:val="00D95156"/>
    <w:rsid w:val="00D952F3"/>
    <w:rsid w:val="00D958E8"/>
    <w:rsid w:val="00D9597A"/>
    <w:rsid w:val="00D95C7A"/>
    <w:rsid w:val="00D9620A"/>
    <w:rsid w:val="00DA063C"/>
    <w:rsid w:val="00DA078A"/>
    <w:rsid w:val="00DA1170"/>
    <w:rsid w:val="00DA1625"/>
    <w:rsid w:val="00DA1B67"/>
    <w:rsid w:val="00DA2541"/>
    <w:rsid w:val="00DA33BA"/>
    <w:rsid w:val="00DA36A8"/>
    <w:rsid w:val="00DA38C7"/>
    <w:rsid w:val="00DA3928"/>
    <w:rsid w:val="00DA5009"/>
    <w:rsid w:val="00DA5286"/>
    <w:rsid w:val="00DA5434"/>
    <w:rsid w:val="00DA5E2B"/>
    <w:rsid w:val="00DA666D"/>
    <w:rsid w:val="00DA670F"/>
    <w:rsid w:val="00DB11F2"/>
    <w:rsid w:val="00DB2AD6"/>
    <w:rsid w:val="00DB3859"/>
    <w:rsid w:val="00DB44C3"/>
    <w:rsid w:val="00DB4663"/>
    <w:rsid w:val="00DB4E4F"/>
    <w:rsid w:val="00DB5771"/>
    <w:rsid w:val="00DB5ACB"/>
    <w:rsid w:val="00DB5D00"/>
    <w:rsid w:val="00DB618D"/>
    <w:rsid w:val="00DB7855"/>
    <w:rsid w:val="00DB7AC2"/>
    <w:rsid w:val="00DC0239"/>
    <w:rsid w:val="00DC0A39"/>
    <w:rsid w:val="00DC0E0B"/>
    <w:rsid w:val="00DC1EDC"/>
    <w:rsid w:val="00DC200E"/>
    <w:rsid w:val="00DC26B7"/>
    <w:rsid w:val="00DC4639"/>
    <w:rsid w:val="00DC4724"/>
    <w:rsid w:val="00DC5725"/>
    <w:rsid w:val="00DC5774"/>
    <w:rsid w:val="00DC5BF4"/>
    <w:rsid w:val="00DC5DA6"/>
    <w:rsid w:val="00DC616F"/>
    <w:rsid w:val="00DC6995"/>
    <w:rsid w:val="00DC6FA5"/>
    <w:rsid w:val="00DC734B"/>
    <w:rsid w:val="00DD02F8"/>
    <w:rsid w:val="00DD0590"/>
    <w:rsid w:val="00DD0A07"/>
    <w:rsid w:val="00DD0B32"/>
    <w:rsid w:val="00DD0CDA"/>
    <w:rsid w:val="00DD1095"/>
    <w:rsid w:val="00DD12BB"/>
    <w:rsid w:val="00DD19AF"/>
    <w:rsid w:val="00DD209C"/>
    <w:rsid w:val="00DD234B"/>
    <w:rsid w:val="00DD25AB"/>
    <w:rsid w:val="00DD2BFF"/>
    <w:rsid w:val="00DD2FD6"/>
    <w:rsid w:val="00DD3031"/>
    <w:rsid w:val="00DD3AFF"/>
    <w:rsid w:val="00DD3CF4"/>
    <w:rsid w:val="00DD3DE8"/>
    <w:rsid w:val="00DD4D13"/>
    <w:rsid w:val="00DD592C"/>
    <w:rsid w:val="00DD5AF1"/>
    <w:rsid w:val="00DD5B5C"/>
    <w:rsid w:val="00DD5E16"/>
    <w:rsid w:val="00DD6397"/>
    <w:rsid w:val="00DD643A"/>
    <w:rsid w:val="00DD6583"/>
    <w:rsid w:val="00DD7D32"/>
    <w:rsid w:val="00DE0D21"/>
    <w:rsid w:val="00DE2494"/>
    <w:rsid w:val="00DE24F2"/>
    <w:rsid w:val="00DE25E2"/>
    <w:rsid w:val="00DE29F9"/>
    <w:rsid w:val="00DE364B"/>
    <w:rsid w:val="00DE3D79"/>
    <w:rsid w:val="00DE4A2E"/>
    <w:rsid w:val="00DE52C6"/>
    <w:rsid w:val="00DE5718"/>
    <w:rsid w:val="00DE6141"/>
    <w:rsid w:val="00DE62CE"/>
    <w:rsid w:val="00DE67E2"/>
    <w:rsid w:val="00DE686C"/>
    <w:rsid w:val="00DF01DF"/>
    <w:rsid w:val="00DF089F"/>
    <w:rsid w:val="00DF11A9"/>
    <w:rsid w:val="00DF18E3"/>
    <w:rsid w:val="00DF1B04"/>
    <w:rsid w:val="00DF2AB8"/>
    <w:rsid w:val="00DF3A2A"/>
    <w:rsid w:val="00DF3D56"/>
    <w:rsid w:val="00DF4737"/>
    <w:rsid w:val="00DF4777"/>
    <w:rsid w:val="00DF4ADD"/>
    <w:rsid w:val="00DF4E9E"/>
    <w:rsid w:val="00DF6313"/>
    <w:rsid w:val="00DF6940"/>
    <w:rsid w:val="00DF6D7E"/>
    <w:rsid w:val="00E000D3"/>
    <w:rsid w:val="00E0016C"/>
    <w:rsid w:val="00E0080B"/>
    <w:rsid w:val="00E00B26"/>
    <w:rsid w:val="00E0122B"/>
    <w:rsid w:val="00E01ACA"/>
    <w:rsid w:val="00E01D2A"/>
    <w:rsid w:val="00E0287E"/>
    <w:rsid w:val="00E03E4D"/>
    <w:rsid w:val="00E04A91"/>
    <w:rsid w:val="00E04CD1"/>
    <w:rsid w:val="00E05820"/>
    <w:rsid w:val="00E05F32"/>
    <w:rsid w:val="00E062C1"/>
    <w:rsid w:val="00E0709B"/>
    <w:rsid w:val="00E07587"/>
    <w:rsid w:val="00E0796B"/>
    <w:rsid w:val="00E101FC"/>
    <w:rsid w:val="00E10FF9"/>
    <w:rsid w:val="00E115E4"/>
    <w:rsid w:val="00E12AD9"/>
    <w:rsid w:val="00E12DFE"/>
    <w:rsid w:val="00E1324A"/>
    <w:rsid w:val="00E142B7"/>
    <w:rsid w:val="00E144A0"/>
    <w:rsid w:val="00E15875"/>
    <w:rsid w:val="00E16C5D"/>
    <w:rsid w:val="00E16FBB"/>
    <w:rsid w:val="00E17584"/>
    <w:rsid w:val="00E17644"/>
    <w:rsid w:val="00E21A11"/>
    <w:rsid w:val="00E21E28"/>
    <w:rsid w:val="00E22D38"/>
    <w:rsid w:val="00E255D1"/>
    <w:rsid w:val="00E267FA"/>
    <w:rsid w:val="00E30616"/>
    <w:rsid w:val="00E3168B"/>
    <w:rsid w:val="00E31841"/>
    <w:rsid w:val="00E321DE"/>
    <w:rsid w:val="00E33540"/>
    <w:rsid w:val="00E33ECB"/>
    <w:rsid w:val="00E34484"/>
    <w:rsid w:val="00E3457D"/>
    <w:rsid w:val="00E347E9"/>
    <w:rsid w:val="00E35954"/>
    <w:rsid w:val="00E369A3"/>
    <w:rsid w:val="00E375DF"/>
    <w:rsid w:val="00E37911"/>
    <w:rsid w:val="00E41560"/>
    <w:rsid w:val="00E41B70"/>
    <w:rsid w:val="00E420FD"/>
    <w:rsid w:val="00E42807"/>
    <w:rsid w:val="00E43778"/>
    <w:rsid w:val="00E43927"/>
    <w:rsid w:val="00E47B2A"/>
    <w:rsid w:val="00E47DAA"/>
    <w:rsid w:val="00E52664"/>
    <w:rsid w:val="00E52F3B"/>
    <w:rsid w:val="00E5335B"/>
    <w:rsid w:val="00E545DE"/>
    <w:rsid w:val="00E54D36"/>
    <w:rsid w:val="00E5554F"/>
    <w:rsid w:val="00E5641F"/>
    <w:rsid w:val="00E5757B"/>
    <w:rsid w:val="00E57611"/>
    <w:rsid w:val="00E5797A"/>
    <w:rsid w:val="00E63065"/>
    <w:rsid w:val="00E63A03"/>
    <w:rsid w:val="00E643A1"/>
    <w:rsid w:val="00E64A3D"/>
    <w:rsid w:val="00E6625F"/>
    <w:rsid w:val="00E666A0"/>
    <w:rsid w:val="00E66914"/>
    <w:rsid w:val="00E6737C"/>
    <w:rsid w:val="00E67765"/>
    <w:rsid w:val="00E701B6"/>
    <w:rsid w:val="00E701E7"/>
    <w:rsid w:val="00E7084A"/>
    <w:rsid w:val="00E70F43"/>
    <w:rsid w:val="00E71B06"/>
    <w:rsid w:val="00E7301E"/>
    <w:rsid w:val="00E731B4"/>
    <w:rsid w:val="00E739DA"/>
    <w:rsid w:val="00E73B81"/>
    <w:rsid w:val="00E757D5"/>
    <w:rsid w:val="00E76AF8"/>
    <w:rsid w:val="00E76B0D"/>
    <w:rsid w:val="00E76FB8"/>
    <w:rsid w:val="00E776B3"/>
    <w:rsid w:val="00E8050A"/>
    <w:rsid w:val="00E80DFE"/>
    <w:rsid w:val="00E813E2"/>
    <w:rsid w:val="00E8190B"/>
    <w:rsid w:val="00E82413"/>
    <w:rsid w:val="00E83D18"/>
    <w:rsid w:val="00E83D1A"/>
    <w:rsid w:val="00E83D48"/>
    <w:rsid w:val="00E84548"/>
    <w:rsid w:val="00E84EC8"/>
    <w:rsid w:val="00E85E45"/>
    <w:rsid w:val="00E86FEF"/>
    <w:rsid w:val="00E87B48"/>
    <w:rsid w:val="00E9017E"/>
    <w:rsid w:val="00E9022C"/>
    <w:rsid w:val="00E90ADB"/>
    <w:rsid w:val="00E9174C"/>
    <w:rsid w:val="00E922F3"/>
    <w:rsid w:val="00E94727"/>
    <w:rsid w:val="00E94E6B"/>
    <w:rsid w:val="00E97713"/>
    <w:rsid w:val="00E977E5"/>
    <w:rsid w:val="00EA0F2D"/>
    <w:rsid w:val="00EA1AA6"/>
    <w:rsid w:val="00EA2811"/>
    <w:rsid w:val="00EA3876"/>
    <w:rsid w:val="00EA4B00"/>
    <w:rsid w:val="00EA4BFD"/>
    <w:rsid w:val="00EA5149"/>
    <w:rsid w:val="00EA5CD6"/>
    <w:rsid w:val="00EA60FA"/>
    <w:rsid w:val="00EA670F"/>
    <w:rsid w:val="00EA6E3E"/>
    <w:rsid w:val="00EB0CCB"/>
    <w:rsid w:val="00EB0E16"/>
    <w:rsid w:val="00EB0FF6"/>
    <w:rsid w:val="00EB1542"/>
    <w:rsid w:val="00EB1811"/>
    <w:rsid w:val="00EB26E4"/>
    <w:rsid w:val="00EB3004"/>
    <w:rsid w:val="00EB5CEF"/>
    <w:rsid w:val="00EB6355"/>
    <w:rsid w:val="00EB6E6C"/>
    <w:rsid w:val="00EB6F88"/>
    <w:rsid w:val="00EB724B"/>
    <w:rsid w:val="00EC03B7"/>
    <w:rsid w:val="00EC1830"/>
    <w:rsid w:val="00EC36E5"/>
    <w:rsid w:val="00EC4665"/>
    <w:rsid w:val="00EC4A97"/>
    <w:rsid w:val="00EC5AE3"/>
    <w:rsid w:val="00EC6510"/>
    <w:rsid w:val="00EC7023"/>
    <w:rsid w:val="00EC7737"/>
    <w:rsid w:val="00EC7783"/>
    <w:rsid w:val="00ED00DB"/>
    <w:rsid w:val="00ED064D"/>
    <w:rsid w:val="00ED0E3B"/>
    <w:rsid w:val="00ED1064"/>
    <w:rsid w:val="00ED1342"/>
    <w:rsid w:val="00ED1BA8"/>
    <w:rsid w:val="00ED1E80"/>
    <w:rsid w:val="00ED204F"/>
    <w:rsid w:val="00ED2294"/>
    <w:rsid w:val="00ED3006"/>
    <w:rsid w:val="00ED3795"/>
    <w:rsid w:val="00ED3D58"/>
    <w:rsid w:val="00ED4BD3"/>
    <w:rsid w:val="00ED4C95"/>
    <w:rsid w:val="00ED5075"/>
    <w:rsid w:val="00ED598B"/>
    <w:rsid w:val="00ED5A46"/>
    <w:rsid w:val="00ED65EC"/>
    <w:rsid w:val="00ED66FC"/>
    <w:rsid w:val="00ED6C43"/>
    <w:rsid w:val="00ED7195"/>
    <w:rsid w:val="00ED77AB"/>
    <w:rsid w:val="00EE0118"/>
    <w:rsid w:val="00EE0717"/>
    <w:rsid w:val="00EE0E84"/>
    <w:rsid w:val="00EE130E"/>
    <w:rsid w:val="00EE2F05"/>
    <w:rsid w:val="00EE35F8"/>
    <w:rsid w:val="00EE4009"/>
    <w:rsid w:val="00EE4835"/>
    <w:rsid w:val="00EE4B05"/>
    <w:rsid w:val="00EE4BED"/>
    <w:rsid w:val="00EE502F"/>
    <w:rsid w:val="00EE5671"/>
    <w:rsid w:val="00EF02AA"/>
    <w:rsid w:val="00EF0943"/>
    <w:rsid w:val="00EF0A05"/>
    <w:rsid w:val="00EF12DD"/>
    <w:rsid w:val="00EF17A8"/>
    <w:rsid w:val="00EF1973"/>
    <w:rsid w:val="00EF1DEE"/>
    <w:rsid w:val="00EF2058"/>
    <w:rsid w:val="00EF358C"/>
    <w:rsid w:val="00EF49D1"/>
    <w:rsid w:val="00EF4AE8"/>
    <w:rsid w:val="00EF4B4D"/>
    <w:rsid w:val="00EF60B8"/>
    <w:rsid w:val="00F00AF2"/>
    <w:rsid w:val="00F00B1F"/>
    <w:rsid w:val="00F00C4C"/>
    <w:rsid w:val="00F00D29"/>
    <w:rsid w:val="00F01AD7"/>
    <w:rsid w:val="00F026B1"/>
    <w:rsid w:val="00F02809"/>
    <w:rsid w:val="00F0342C"/>
    <w:rsid w:val="00F035B2"/>
    <w:rsid w:val="00F04A70"/>
    <w:rsid w:val="00F05B6E"/>
    <w:rsid w:val="00F05C9E"/>
    <w:rsid w:val="00F05DF7"/>
    <w:rsid w:val="00F0602E"/>
    <w:rsid w:val="00F060E1"/>
    <w:rsid w:val="00F0672A"/>
    <w:rsid w:val="00F06C03"/>
    <w:rsid w:val="00F075F3"/>
    <w:rsid w:val="00F102EC"/>
    <w:rsid w:val="00F107AB"/>
    <w:rsid w:val="00F10C7F"/>
    <w:rsid w:val="00F11B46"/>
    <w:rsid w:val="00F12E12"/>
    <w:rsid w:val="00F14095"/>
    <w:rsid w:val="00F146F3"/>
    <w:rsid w:val="00F14781"/>
    <w:rsid w:val="00F14F43"/>
    <w:rsid w:val="00F1539C"/>
    <w:rsid w:val="00F154B5"/>
    <w:rsid w:val="00F1626C"/>
    <w:rsid w:val="00F17DD4"/>
    <w:rsid w:val="00F2013A"/>
    <w:rsid w:val="00F21FBD"/>
    <w:rsid w:val="00F220AD"/>
    <w:rsid w:val="00F2338A"/>
    <w:rsid w:val="00F242D4"/>
    <w:rsid w:val="00F24CA8"/>
    <w:rsid w:val="00F24F77"/>
    <w:rsid w:val="00F2512B"/>
    <w:rsid w:val="00F25E5F"/>
    <w:rsid w:val="00F26017"/>
    <w:rsid w:val="00F305B9"/>
    <w:rsid w:val="00F30BA1"/>
    <w:rsid w:val="00F30E2B"/>
    <w:rsid w:val="00F31E68"/>
    <w:rsid w:val="00F3247F"/>
    <w:rsid w:val="00F32D7A"/>
    <w:rsid w:val="00F33448"/>
    <w:rsid w:val="00F34291"/>
    <w:rsid w:val="00F36B6D"/>
    <w:rsid w:val="00F37B4E"/>
    <w:rsid w:val="00F37E23"/>
    <w:rsid w:val="00F401A9"/>
    <w:rsid w:val="00F40DB6"/>
    <w:rsid w:val="00F41B39"/>
    <w:rsid w:val="00F426E9"/>
    <w:rsid w:val="00F42D1D"/>
    <w:rsid w:val="00F44106"/>
    <w:rsid w:val="00F44BD1"/>
    <w:rsid w:val="00F45568"/>
    <w:rsid w:val="00F457D1"/>
    <w:rsid w:val="00F45AA9"/>
    <w:rsid w:val="00F45D61"/>
    <w:rsid w:val="00F4697C"/>
    <w:rsid w:val="00F470B1"/>
    <w:rsid w:val="00F47188"/>
    <w:rsid w:val="00F47F3E"/>
    <w:rsid w:val="00F507A5"/>
    <w:rsid w:val="00F50942"/>
    <w:rsid w:val="00F50CC2"/>
    <w:rsid w:val="00F51105"/>
    <w:rsid w:val="00F515FD"/>
    <w:rsid w:val="00F51678"/>
    <w:rsid w:val="00F517ED"/>
    <w:rsid w:val="00F52013"/>
    <w:rsid w:val="00F525D7"/>
    <w:rsid w:val="00F528CA"/>
    <w:rsid w:val="00F52E92"/>
    <w:rsid w:val="00F53BA6"/>
    <w:rsid w:val="00F54161"/>
    <w:rsid w:val="00F55811"/>
    <w:rsid w:val="00F5594B"/>
    <w:rsid w:val="00F567D1"/>
    <w:rsid w:val="00F56A44"/>
    <w:rsid w:val="00F56AFE"/>
    <w:rsid w:val="00F56C98"/>
    <w:rsid w:val="00F60185"/>
    <w:rsid w:val="00F607F6"/>
    <w:rsid w:val="00F61492"/>
    <w:rsid w:val="00F6220C"/>
    <w:rsid w:val="00F63852"/>
    <w:rsid w:val="00F645E1"/>
    <w:rsid w:val="00F65B35"/>
    <w:rsid w:val="00F65BDC"/>
    <w:rsid w:val="00F65D1B"/>
    <w:rsid w:val="00F66945"/>
    <w:rsid w:val="00F669D0"/>
    <w:rsid w:val="00F705C2"/>
    <w:rsid w:val="00F70AD9"/>
    <w:rsid w:val="00F70F1A"/>
    <w:rsid w:val="00F710EB"/>
    <w:rsid w:val="00F7153B"/>
    <w:rsid w:val="00F71752"/>
    <w:rsid w:val="00F73455"/>
    <w:rsid w:val="00F73645"/>
    <w:rsid w:val="00F7571A"/>
    <w:rsid w:val="00F75809"/>
    <w:rsid w:val="00F75831"/>
    <w:rsid w:val="00F759BF"/>
    <w:rsid w:val="00F76A68"/>
    <w:rsid w:val="00F77433"/>
    <w:rsid w:val="00F80153"/>
    <w:rsid w:val="00F801C6"/>
    <w:rsid w:val="00F81B3E"/>
    <w:rsid w:val="00F81B54"/>
    <w:rsid w:val="00F81ECF"/>
    <w:rsid w:val="00F820F0"/>
    <w:rsid w:val="00F823A7"/>
    <w:rsid w:val="00F8325C"/>
    <w:rsid w:val="00F84C29"/>
    <w:rsid w:val="00F84D88"/>
    <w:rsid w:val="00F8514B"/>
    <w:rsid w:val="00F85548"/>
    <w:rsid w:val="00F86117"/>
    <w:rsid w:val="00F9037D"/>
    <w:rsid w:val="00F907D3"/>
    <w:rsid w:val="00F90B52"/>
    <w:rsid w:val="00F9259D"/>
    <w:rsid w:val="00F92F8D"/>
    <w:rsid w:val="00F92F9D"/>
    <w:rsid w:val="00F9331B"/>
    <w:rsid w:val="00F93B54"/>
    <w:rsid w:val="00F944FE"/>
    <w:rsid w:val="00F95DDD"/>
    <w:rsid w:val="00F96135"/>
    <w:rsid w:val="00F96E68"/>
    <w:rsid w:val="00F97788"/>
    <w:rsid w:val="00F97DD4"/>
    <w:rsid w:val="00FA089A"/>
    <w:rsid w:val="00FA0C6F"/>
    <w:rsid w:val="00FA11DF"/>
    <w:rsid w:val="00FA1BAF"/>
    <w:rsid w:val="00FA2FF1"/>
    <w:rsid w:val="00FA3C9A"/>
    <w:rsid w:val="00FA3CF6"/>
    <w:rsid w:val="00FA4BFC"/>
    <w:rsid w:val="00FA4FA1"/>
    <w:rsid w:val="00FA67FC"/>
    <w:rsid w:val="00FB01BE"/>
    <w:rsid w:val="00FB042E"/>
    <w:rsid w:val="00FB0FF2"/>
    <w:rsid w:val="00FB11C0"/>
    <w:rsid w:val="00FB136D"/>
    <w:rsid w:val="00FB18BF"/>
    <w:rsid w:val="00FB1BD2"/>
    <w:rsid w:val="00FB3C6F"/>
    <w:rsid w:val="00FB636B"/>
    <w:rsid w:val="00FB78B4"/>
    <w:rsid w:val="00FC1B7B"/>
    <w:rsid w:val="00FC2C23"/>
    <w:rsid w:val="00FC3E74"/>
    <w:rsid w:val="00FC458C"/>
    <w:rsid w:val="00FC51BD"/>
    <w:rsid w:val="00FC619E"/>
    <w:rsid w:val="00FC69F3"/>
    <w:rsid w:val="00FC7902"/>
    <w:rsid w:val="00FC7F53"/>
    <w:rsid w:val="00FD02AF"/>
    <w:rsid w:val="00FD05ED"/>
    <w:rsid w:val="00FD15FE"/>
    <w:rsid w:val="00FD3330"/>
    <w:rsid w:val="00FD3D62"/>
    <w:rsid w:val="00FD3E8A"/>
    <w:rsid w:val="00FD3E9D"/>
    <w:rsid w:val="00FD3EF5"/>
    <w:rsid w:val="00FD47DA"/>
    <w:rsid w:val="00FD6928"/>
    <w:rsid w:val="00FD6AA7"/>
    <w:rsid w:val="00FD7023"/>
    <w:rsid w:val="00FE05A0"/>
    <w:rsid w:val="00FE16CA"/>
    <w:rsid w:val="00FE230B"/>
    <w:rsid w:val="00FE23B9"/>
    <w:rsid w:val="00FE2AAF"/>
    <w:rsid w:val="00FE2C04"/>
    <w:rsid w:val="00FE40EA"/>
    <w:rsid w:val="00FE44D8"/>
    <w:rsid w:val="00FE4878"/>
    <w:rsid w:val="00FE4E0B"/>
    <w:rsid w:val="00FE6F07"/>
    <w:rsid w:val="00FE77A5"/>
    <w:rsid w:val="00FF0969"/>
    <w:rsid w:val="00FF13E4"/>
    <w:rsid w:val="00FF1981"/>
    <w:rsid w:val="00FF19C5"/>
    <w:rsid w:val="00FF1C75"/>
    <w:rsid w:val="00FF1CAF"/>
    <w:rsid w:val="00FF23EC"/>
    <w:rsid w:val="00FF2444"/>
    <w:rsid w:val="00FF2589"/>
    <w:rsid w:val="00FF2BF2"/>
    <w:rsid w:val="00FF3BF3"/>
    <w:rsid w:val="00FF3C26"/>
    <w:rsid w:val="00FF3E89"/>
    <w:rsid w:val="00FF4C21"/>
    <w:rsid w:val="00FF4C6B"/>
    <w:rsid w:val="00FF5D81"/>
    <w:rsid w:val="00FF632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9EB46"/>
  <w15:docId w15:val="{4CE0C831-738A-46AF-964C-CAC96E690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76035"/>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F33448"/>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F33448"/>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F33448"/>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F33448"/>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F33448"/>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F33448"/>
    <w:pPr>
      <w:spacing w:before="240" w:after="60"/>
      <w:outlineLvl w:val="5"/>
    </w:pPr>
    <w:rPr>
      <w:b/>
      <w:bCs/>
      <w:sz w:val="22"/>
      <w:szCs w:val="22"/>
    </w:rPr>
  </w:style>
  <w:style w:type="paragraph" w:styleId="Nadpis7">
    <w:name w:val="heading 7"/>
    <w:basedOn w:val="Normlny"/>
    <w:next w:val="Normlny"/>
    <w:link w:val="Nadpis7Char"/>
    <w:unhideWhenUsed/>
    <w:qFormat/>
    <w:rsid w:val="00F33448"/>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F33448"/>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F33448"/>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33448"/>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F33448"/>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uiPriority w:val="9"/>
    <w:rsid w:val="00F33448"/>
    <w:rPr>
      <w:rFonts w:ascii="Times New Roman" w:eastAsia="Arial Narrow" w:hAnsi="Times New Roman" w:cs="Times New Roman"/>
      <w:bCs/>
      <w:sz w:val="24"/>
      <w:szCs w:val="24"/>
    </w:rPr>
  </w:style>
  <w:style w:type="character" w:customStyle="1" w:styleId="Nadpis4Char">
    <w:name w:val="Nadpis 4 Char"/>
    <w:basedOn w:val="Predvolenpsmoodseku"/>
    <w:link w:val="Nadpis4"/>
    <w:uiPriority w:val="9"/>
    <w:semiHidden/>
    <w:rsid w:val="00F33448"/>
    <w:rPr>
      <w:rFonts w:eastAsiaTheme="minorEastAsia"/>
      <w:b/>
      <w:bCs/>
      <w:sz w:val="28"/>
      <w:szCs w:val="28"/>
    </w:rPr>
  </w:style>
  <w:style w:type="character" w:customStyle="1" w:styleId="Nadpis5Char">
    <w:name w:val="Nadpis 5 Char"/>
    <w:aliases w:val="Heading 5 Char Char"/>
    <w:basedOn w:val="Predvolenpsmoodseku"/>
    <w:link w:val="Nadpis5"/>
    <w:rsid w:val="00F33448"/>
    <w:rPr>
      <w:rFonts w:eastAsiaTheme="minorEastAsia"/>
      <w:b/>
      <w:bCs/>
      <w:i/>
      <w:iCs/>
      <w:sz w:val="26"/>
      <w:szCs w:val="26"/>
    </w:rPr>
  </w:style>
  <w:style w:type="character" w:customStyle="1" w:styleId="Nadpis6Char">
    <w:name w:val="Nadpis 6 Char"/>
    <w:basedOn w:val="Predvolenpsmoodseku"/>
    <w:link w:val="Nadpis6"/>
    <w:uiPriority w:val="9"/>
    <w:rsid w:val="00F33448"/>
    <w:rPr>
      <w:rFonts w:ascii="Times New Roman" w:eastAsia="Times New Roman" w:hAnsi="Times New Roman" w:cs="Times New Roman"/>
      <w:b/>
      <w:bCs/>
    </w:rPr>
  </w:style>
  <w:style w:type="character" w:customStyle="1" w:styleId="Nadpis7Char">
    <w:name w:val="Nadpis 7 Char"/>
    <w:basedOn w:val="Predvolenpsmoodseku"/>
    <w:link w:val="Nadpis7"/>
    <w:uiPriority w:val="99"/>
    <w:rsid w:val="00F33448"/>
    <w:rPr>
      <w:rFonts w:eastAsiaTheme="minorEastAsia"/>
      <w:sz w:val="24"/>
      <w:szCs w:val="24"/>
    </w:rPr>
  </w:style>
  <w:style w:type="character" w:customStyle="1" w:styleId="Nadpis8Char">
    <w:name w:val="Nadpis 8 Char"/>
    <w:basedOn w:val="Predvolenpsmoodseku"/>
    <w:link w:val="Nadpis8"/>
    <w:uiPriority w:val="9"/>
    <w:semiHidden/>
    <w:rsid w:val="00F33448"/>
    <w:rPr>
      <w:rFonts w:eastAsiaTheme="minorEastAsia"/>
      <w:i/>
      <w:iCs/>
      <w:sz w:val="24"/>
      <w:szCs w:val="24"/>
    </w:rPr>
  </w:style>
  <w:style w:type="character" w:customStyle="1" w:styleId="Nadpis9Char">
    <w:name w:val="Nadpis 9 Char"/>
    <w:basedOn w:val="Predvolenpsmoodseku"/>
    <w:link w:val="Nadpis9"/>
    <w:uiPriority w:val="9"/>
    <w:semiHidden/>
    <w:rsid w:val="00F33448"/>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F33448"/>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F33448"/>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F33448"/>
    <w:pPr>
      <w:tabs>
        <w:tab w:val="center" w:pos="4703"/>
        <w:tab w:val="right" w:pos="9406"/>
      </w:tabs>
    </w:pPr>
  </w:style>
  <w:style w:type="character" w:customStyle="1" w:styleId="PtaChar">
    <w:name w:val="Päta Char"/>
    <w:aliases w:val="Footer Char Char"/>
    <w:basedOn w:val="Predvolenpsmoodseku"/>
    <w:link w:val="Pta"/>
    <w:uiPriority w:val="99"/>
    <w:rsid w:val="00F33448"/>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F33448"/>
    <w:rPr>
      <w:color w:val="0563C1" w:themeColor="hyperlink"/>
      <w:u w:val="single"/>
    </w:rPr>
  </w:style>
  <w:style w:type="paragraph" w:styleId="Nzov">
    <w:name w:val="Title"/>
    <w:basedOn w:val="Normlny"/>
    <w:next w:val="Normlny"/>
    <w:link w:val="NzovChar"/>
    <w:uiPriority w:val="10"/>
    <w:qFormat/>
    <w:rsid w:val="00F33448"/>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33448"/>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3 časť,Bullet List,FooterText"/>
    <w:basedOn w:val="Normlny"/>
    <w:link w:val="OdsekzoznamuChar"/>
    <w:uiPriority w:val="34"/>
    <w:qFormat/>
    <w:rsid w:val="00F33448"/>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3 časť Char"/>
    <w:basedOn w:val="Predvolenpsmoodseku"/>
    <w:link w:val="Odsekzoznamu"/>
    <w:uiPriority w:val="34"/>
    <w:qFormat/>
    <w:rsid w:val="00F33448"/>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F33448"/>
    <w:rPr>
      <w:sz w:val="16"/>
      <w:szCs w:val="16"/>
    </w:rPr>
  </w:style>
  <w:style w:type="paragraph" w:styleId="Textkomentra">
    <w:name w:val="annotation text"/>
    <w:basedOn w:val="Normlny"/>
    <w:link w:val="TextkomentraChar"/>
    <w:uiPriority w:val="99"/>
    <w:unhideWhenUsed/>
    <w:rsid w:val="00F33448"/>
  </w:style>
  <w:style w:type="character" w:customStyle="1" w:styleId="TextkomentraChar">
    <w:name w:val="Text komentára Char"/>
    <w:basedOn w:val="Predvolenpsmoodseku"/>
    <w:link w:val="Textkomentra"/>
    <w:uiPriority w:val="99"/>
    <w:rsid w:val="00F334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F33448"/>
    <w:rPr>
      <w:b/>
      <w:bCs/>
    </w:rPr>
  </w:style>
  <w:style w:type="character" w:customStyle="1" w:styleId="PredmetkomentraChar">
    <w:name w:val="Predmet komentára Char"/>
    <w:basedOn w:val="TextkomentraChar"/>
    <w:link w:val="Predmetkomentra"/>
    <w:uiPriority w:val="99"/>
    <w:semiHidden/>
    <w:rsid w:val="00F33448"/>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F33448"/>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3448"/>
    <w:rPr>
      <w:rFonts w:ascii="Segoe UI" w:eastAsia="Times New Roman" w:hAnsi="Segoe UI" w:cs="Segoe UI"/>
      <w:sz w:val="18"/>
      <w:szCs w:val="18"/>
    </w:rPr>
  </w:style>
  <w:style w:type="table" w:styleId="Mriekatabuky">
    <w:name w:val="Table Grid"/>
    <w:basedOn w:val="Normlnatabuka"/>
    <w:uiPriority w:val="39"/>
    <w:rsid w:val="00F3344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F33448"/>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F33448"/>
    <w:pPr>
      <w:spacing w:after="100" w:line="276" w:lineRule="auto"/>
      <w:jc w:val="both"/>
    </w:pPr>
    <w:rPr>
      <w:rFonts w:ascii="Calibri" w:hAnsi="Calibri"/>
      <w:sz w:val="18"/>
      <w:szCs w:val="24"/>
    </w:rPr>
  </w:style>
  <w:style w:type="paragraph" w:styleId="Revzia">
    <w:name w:val="Revision"/>
    <w:hidden/>
    <w:uiPriority w:val="99"/>
    <w:semiHidden/>
    <w:rsid w:val="00F33448"/>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F33448"/>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uiPriority w:val="99"/>
    <w:rsid w:val="00F33448"/>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uiPriority w:val="99"/>
    <w:rsid w:val="00F33448"/>
    <w:rPr>
      <w:rFonts w:ascii="Times New Roman" w:eastAsia="Times New Roman" w:hAnsi="Times New Roman" w:cs="Times New Roman"/>
      <w:sz w:val="24"/>
      <w:szCs w:val="24"/>
      <w:lang w:eastAsia="cs-CZ"/>
    </w:rPr>
  </w:style>
  <w:style w:type="paragraph" w:customStyle="1" w:styleId="SPnadpis3">
    <w:name w:val="SP_nadpis3"/>
    <w:basedOn w:val="Normlny"/>
    <w:rsid w:val="00F33448"/>
    <w:pPr>
      <w:numPr>
        <w:numId w:val="2"/>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F33448"/>
  </w:style>
  <w:style w:type="character" w:customStyle="1" w:styleId="FontStyle81">
    <w:name w:val="Font Style81"/>
    <w:uiPriority w:val="99"/>
    <w:rsid w:val="00F33448"/>
    <w:rPr>
      <w:rFonts w:ascii="Arial Narrow" w:hAnsi="Arial Narrow" w:cs="Arial Narrow"/>
      <w:sz w:val="18"/>
      <w:szCs w:val="18"/>
    </w:rPr>
  </w:style>
  <w:style w:type="character" w:customStyle="1" w:styleId="FontStyle77">
    <w:name w:val="Font Style77"/>
    <w:uiPriority w:val="99"/>
    <w:rsid w:val="00F33448"/>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uiPriority w:val="99"/>
    <w:rsid w:val="00F33448"/>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F33448"/>
    <w:pPr>
      <w:tabs>
        <w:tab w:val="left" w:pos="900"/>
      </w:tabs>
      <w:ind w:left="900"/>
      <w:jc w:val="both"/>
    </w:pPr>
    <w:rPr>
      <w:lang w:eastAsia="sk-SK"/>
    </w:rPr>
  </w:style>
  <w:style w:type="paragraph" w:customStyle="1" w:styleId="Style9">
    <w:name w:val="Style9"/>
    <w:basedOn w:val="Normlny"/>
    <w:uiPriority w:val="99"/>
    <w:rsid w:val="00F33448"/>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F33448"/>
    <w:rPr>
      <w:rFonts w:ascii="Times New Roman" w:hAnsi="Times New Roman" w:cs="Times New Roman"/>
      <w:sz w:val="88"/>
      <w:szCs w:val="88"/>
    </w:rPr>
  </w:style>
  <w:style w:type="character" w:customStyle="1" w:styleId="FontStyle33">
    <w:name w:val="Font Style33"/>
    <w:rsid w:val="00F33448"/>
    <w:rPr>
      <w:rFonts w:ascii="Bookman Old Style" w:hAnsi="Bookman Old Style" w:cs="Bookman Old Style"/>
      <w:sz w:val="12"/>
      <w:szCs w:val="12"/>
    </w:rPr>
  </w:style>
  <w:style w:type="paragraph" w:styleId="Textpoznmkypodiarou">
    <w:name w:val="footnote text"/>
    <w:basedOn w:val="Normlny"/>
    <w:link w:val="TextpoznmkypodiarouChar"/>
    <w:uiPriority w:val="99"/>
    <w:rsid w:val="00F33448"/>
    <w:rPr>
      <w:lang w:eastAsia="cs-CZ"/>
    </w:rPr>
  </w:style>
  <w:style w:type="character" w:customStyle="1" w:styleId="TextpoznmkypodiarouChar">
    <w:name w:val="Text poznámky pod čiarou Char"/>
    <w:basedOn w:val="Predvolenpsmoodseku"/>
    <w:link w:val="Textpoznmkypodiarou"/>
    <w:uiPriority w:val="99"/>
    <w:rsid w:val="00F33448"/>
    <w:rPr>
      <w:rFonts w:ascii="Times New Roman" w:eastAsia="Times New Roman" w:hAnsi="Times New Roman" w:cs="Times New Roman"/>
      <w:sz w:val="20"/>
      <w:szCs w:val="20"/>
      <w:lang w:eastAsia="cs-CZ"/>
    </w:rPr>
  </w:style>
  <w:style w:type="character" w:styleId="Odkaznapoznmkupodiarou">
    <w:name w:val="footnote reference"/>
    <w:rsid w:val="00F33448"/>
    <w:rPr>
      <w:vertAlign w:val="superscript"/>
    </w:rPr>
  </w:style>
  <w:style w:type="paragraph" w:styleId="Zkladntext2">
    <w:name w:val="Body Text 2"/>
    <w:basedOn w:val="Normlny"/>
    <w:link w:val="Zkladntext2Char"/>
    <w:unhideWhenUsed/>
    <w:rsid w:val="00F33448"/>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F33448"/>
    <w:rPr>
      <w:rFonts w:ascii="Times New Roman" w:eastAsia="Times New Roman" w:hAnsi="Times New Roman" w:cs="Times New Roman"/>
      <w:sz w:val="20"/>
      <w:szCs w:val="20"/>
      <w:lang w:eastAsia="cs-CZ"/>
    </w:rPr>
  </w:style>
  <w:style w:type="paragraph" w:customStyle="1" w:styleId="wazza03">
    <w:name w:val="wazza_03"/>
    <w:basedOn w:val="Normlny"/>
    <w:qFormat/>
    <w:rsid w:val="00F33448"/>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F33448"/>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F33448"/>
    <w:rPr>
      <w:rFonts w:ascii="Consolas" w:eastAsia="Calibri" w:hAnsi="Consolas"/>
      <w:sz w:val="21"/>
      <w:szCs w:val="21"/>
    </w:rPr>
  </w:style>
  <w:style w:type="character" w:customStyle="1" w:styleId="ObyajntextChar">
    <w:name w:val="Obyčajný text Char"/>
    <w:basedOn w:val="Predvolenpsmoodseku"/>
    <w:link w:val="Obyajntext"/>
    <w:uiPriority w:val="99"/>
    <w:rsid w:val="00F33448"/>
    <w:rPr>
      <w:rFonts w:ascii="Consolas" w:eastAsia="Calibri" w:hAnsi="Consolas" w:cs="Times New Roman"/>
      <w:sz w:val="21"/>
      <w:szCs w:val="21"/>
    </w:rPr>
  </w:style>
  <w:style w:type="paragraph" w:customStyle="1" w:styleId="Vchodzie">
    <w:name w:val="Východzie"/>
    <w:rsid w:val="00F33448"/>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F33448"/>
    <w:pPr>
      <w:spacing w:after="100"/>
      <w:ind w:left="400"/>
    </w:pPr>
  </w:style>
  <w:style w:type="paragraph" w:styleId="Obsah2">
    <w:name w:val="toc 2"/>
    <w:basedOn w:val="Normlny"/>
    <w:next w:val="Normlny"/>
    <w:autoRedefine/>
    <w:uiPriority w:val="39"/>
    <w:unhideWhenUsed/>
    <w:rsid w:val="009C1CEF"/>
    <w:pPr>
      <w:tabs>
        <w:tab w:val="right" w:leader="dot" w:pos="10092"/>
      </w:tabs>
      <w:spacing w:after="100"/>
      <w:ind w:left="200"/>
    </w:pPr>
    <w:rPr>
      <w:noProof/>
    </w:rPr>
  </w:style>
  <w:style w:type="character" w:customStyle="1" w:styleId="FontStyle19">
    <w:name w:val="Font Style19"/>
    <w:basedOn w:val="Predvolenpsmoodseku"/>
    <w:uiPriority w:val="99"/>
    <w:rsid w:val="00F33448"/>
    <w:rPr>
      <w:rFonts w:ascii="Tahoma" w:hAnsi="Tahoma" w:cs="Tahoma"/>
      <w:sz w:val="18"/>
      <w:szCs w:val="18"/>
    </w:rPr>
  </w:style>
  <w:style w:type="paragraph" w:customStyle="1" w:styleId="Style7">
    <w:name w:val="Style7"/>
    <w:basedOn w:val="Normlny"/>
    <w:uiPriority w:val="99"/>
    <w:rsid w:val="00F33448"/>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6827D0"/>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uiPriority w:val="99"/>
    <w:rsid w:val="004F0AAE"/>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FB11C0"/>
    <w:rPr>
      <w:color w:val="808080"/>
    </w:rPr>
  </w:style>
  <w:style w:type="paragraph" w:styleId="Zkladntext">
    <w:name w:val="Body Text"/>
    <w:aliases w:val="Body Text Char"/>
    <w:basedOn w:val="Normlny"/>
    <w:link w:val="ZkladntextChar"/>
    <w:unhideWhenUsed/>
    <w:rsid w:val="00710AF8"/>
    <w:pPr>
      <w:spacing w:after="120"/>
    </w:pPr>
  </w:style>
  <w:style w:type="character" w:customStyle="1" w:styleId="ZkladntextChar">
    <w:name w:val="Základný text Char"/>
    <w:aliases w:val="Body Text Char Char"/>
    <w:basedOn w:val="Predvolenpsmoodseku"/>
    <w:link w:val="Zkladntext"/>
    <w:rsid w:val="00710AF8"/>
    <w:rPr>
      <w:rFonts w:ascii="Times New Roman" w:eastAsia="Times New Roman" w:hAnsi="Times New Roman" w:cs="Times New Roman"/>
      <w:sz w:val="20"/>
      <w:szCs w:val="20"/>
    </w:rPr>
  </w:style>
  <w:style w:type="paragraph" w:customStyle="1" w:styleId="Odrkaodsad10">
    <w:name w:val="Odrážka odsad 10"/>
    <w:basedOn w:val="Normlny"/>
    <w:rsid w:val="00FA3CF6"/>
    <w:pPr>
      <w:numPr>
        <w:numId w:val="5"/>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331C38"/>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830D65"/>
    <w:rPr>
      <w:sz w:val="24"/>
      <w:szCs w:val="24"/>
    </w:rPr>
  </w:style>
  <w:style w:type="paragraph" w:styleId="Zkladntext3">
    <w:name w:val="Body Text 3"/>
    <w:basedOn w:val="Normlny"/>
    <w:link w:val="Zkladntext3Char"/>
    <w:uiPriority w:val="99"/>
    <w:semiHidden/>
    <w:unhideWhenUsed/>
    <w:rsid w:val="002E3288"/>
    <w:pPr>
      <w:spacing w:after="120"/>
    </w:pPr>
    <w:rPr>
      <w:sz w:val="16"/>
      <w:szCs w:val="16"/>
    </w:rPr>
  </w:style>
  <w:style w:type="character" w:customStyle="1" w:styleId="Zkladntext3Char">
    <w:name w:val="Základný text 3 Char"/>
    <w:basedOn w:val="Predvolenpsmoodseku"/>
    <w:link w:val="Zkladntext3"/>
    <w:uiPriority w:val="99"/>
    <w:semiHidden/>
    <w:rsid w:val="002E3288"/>
    <w:rPr>
      <w:rFonts w:ascii="Times New Roman" w:eastAsia="Times New Roman" w:hAnsi="Times New Roman" w:cs="Times New Roman"/>
      <w:sz w:val="16"/>
      <w:szCs w:val="16"/>
    </w:rPr>
  </w:style>
  <w:style w:type="paragraph" w:customStyle="1" w:styleId="tlrob1Vavo0cm">
    <w:name w:val="Štýl rob1 + Vľavo:  0 cm"/>
    <w:basedOn w:val="Normlny"/>
    <w:rsid w:val="002E3288"/>
    <w:pPr>
      <w:keepNext/>
      <w:widowControl w:val="0"/>
      <w:numPr>
        <w:numId w:val="6"/>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363DD8"/>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363DD8"/>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D54069"/>
    <w:pPr>
      <w:numPr>
        <w:numId w:val="7"/>
      </w:numPr>
    </w:pPr>
    <w:rPr>
      <w:rFonts w:asciiTheme="minorHAnsi" w:eastAsiaTheme="minorHAnsi" w:hAnsiTheme="minorHAnsi" w:cstheme="minorBidi"/>
      <w:b/>
      <w:sz w:val="24"/>
      <w:szCs w:val="24"/>
      <w:lang w:val="en-US"/>
    </w:rPr>
  </w:style>
  <w:style w:type="paragraph" w:customStyle="1" w:styleId="Default">
    <w:name w:val="Default"/>
    <w:qFormat/>
    <w:rsid w:val="00BA4A84"/>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1B0E36"/>
  </w:style>
  <w:style w:type="paragraph" w:customStyle="1" w:styleId="Styl1">
    <w:name w:val="Styl1"/>
    <w:basedOn w:val="Normlny"/>
    <w:uiPriority w:val="99"/>
    <w:rsid w:val="00A04126"/>
    <w:pPr>
      <w:jc w:val="both"/>
    </w:pPr>
    <w:rPr>
      <w:rFonts w:ascii="Arial" w:hAnsi="Arial" w:cs="Arial"/>
      <w:sz w:val="24"/>
      <w:szCs w:val="24"/>
      <w:lang w:eastAsia="sk-SK"/>
    </w:rPr>
  </w:style>
  <w:style w:type="paragraph" w:customStyle="1" w:styleId="Zkladntext210">
    <w:name w:val="Základný text 21"/>
    <w:basedOn w:val="Normlny"/>
    <w:uiPriority w:val="99"/>
    <w:rsid w:val="00A04126"/>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A04126"/>
    <w:pPr>
      <w:suppressAutoHyphens/>
      <w:ind w:left="360"/>
      <w:jc w:val="both"/>
    </w:pPr>
    <w:rPr>
      <w:rFonts w:ascii="Arial" w:hAnsi="Arial" w:cs="Arial"/>
      <w:sz w:val="22"/>
      <w:szCs w:val="22"/>
      <w:lang w:eastAsia="ar-SA"/>
    </w:rPr>
  </w:style>
  <w:style w:type="character" w:customStyle="1" w:styleId="ra">
    <w:name w:val="ra"/>
    <w:basedOn w:val="Predvolenpsmoodseku"/>
    <w:rsid w:val="00A04126"/>
  </w:style>
  <w:style w:type="paragraph" w:customStyle="1" w:styleId="1Clanok">
    <w:name w:val="1 Clanok"/>
    <w:basedOn w:val="Normlny"/>
    <w:rsid w:val="007343B3"/>
    <w:pPr>
      <w:spacing w:before="240" w:after="120"/>
      <w:jc w:val="center"/>
    </w:pPr>
    <w:rPr>
      <w:rFonts w:ascii="Calibri" w:hAnsi="Calibri"/>
      <w:b/>
      <w:bCs/>
      <w:sz w:val="22"/>
      <w:lang w:eastAsia="sk-SK"/>
    </w:rPr>
  </w:style>
  <w:style w:type="paragraph" w:customStyle="1" w:styleId="2Clanok1">
    <w:name w:val="2 Clanok 1"/>
    <w:basedOn w:val="Normlny"/>
    <w:rsid w:val="007343B3"/>
    <w:pPr>
      <w:spacing w:before="240"/>
      <w:jc w:val="center"/>
    </w:pPr>
    <w:rPr>
      <w:rFonts w:ascii="Calibri" w:hAnsi="Calibri"/>
      <w:b/>
      <w:bCs/>
      <w:sz w:val="22"/>
      <w:lang w:eastAsia="sk-SK"/>
    </w:rPr>
  </w:style>
  <w:style w:type="paragraph" w:customStyle="1" w:styleId="3Clanok2">
    <w:name w:val="3 Clanok 2"/>
    <w:basedOn w:val="Normlny"/>
    <w:rsid w:val="007343B3"/>
    <w:pPr>
      <w:spacing w:after="120"/>
      <w:jc w:val="center"/>
    </w:pPr>
    <w:rPr>
      <w:rFonts w:ascii="Calibri" w:hAnsi="Calibri"/>
      <w:b/>
      <w:bCs/>
      <w:sz w:val="22"/>
      <w:lang w:eastAsia="sk-SK"/>
    </w:rPr>
  </w:style>
  <w:style w:type="paragraph" w:customStyle="1" w:styleId="5Odsek">
    <w:name w:val="5 Odsek"/>
    <w:basedOn w:val="Normlny"/>
    <w:link w:val="5OdsekCharChar"/>
    <w:rsid w:val="007343B3"/>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7343B3"/>
    <w:rPr>
      <w:rFonts w:ascii="Calibri" w:eastAsia="Times New Roman" w:hAnsi="Calibri" w:cs="Times New Roman"/>
      <w:szCs w:val="20"/>
      <w:lang w:eastAsia="sk-SK"/>
    </w:rPr>
  </w:style>
  <w:style w:type="paragraph" w:customStyle="1" w:styleId="4Bod1">
    <w:name w:val="4 Bod 1"/>
    <w:basedOn w:val="Normlny"/>
    <w:link w:val="4Bod1CharChar"/>
    <w:rsid w:val="007343B3"/>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7343B3"/>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7343B3"/>
    <w:rPr>
      <w:rFonts w:ascii="Calibri" w:eastAsia="Times New Roman" w:hAnsi="Calibri" w:cs="Times New Roman"/>
      <w:szCs w:val="20"/>
      <w:lang w:eastAsia="sk-SK"/>
    </w:rPr>
  </w:style>
  <w:style w:type="paragraph" w:customStyle="1" w:styleId="6Odsek1">
    <w:name w:val="6 Odsek 1"/>
    <w:basedOn w:val="Normlny"/>
    <w:rsid w:val="007343B3"/>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7343B3"/>
    <w:rPr>
      <w:rFonts w:ascii="Calibri" w:eastAsia="Times New Roman" w:hAnsi="Calibri" w:cs="Times New Roman"/>
      <w:szCs w:val="20"/>
      <w:lang w:eastAsia="sk-SK"/>
    </w:rPr>
  </w:style>
  <w:style w:type="paragraph" w:customStyle="1" w:styleId="4Bod2">
    <w:name w:val="4 Bod 2"/>
    <w:basedOn w:val="4Bod1"/>
    <w:rsid w:val="007343B3"/>
    <w:pPr>
      <w:tabs>
        <w:tab w:val="clear" w:pos="454"/>
        <w:tab w:val="left" w:pos="567"/>
      </w:tabs>
      <w:ind w:left="567" w:hanging="567"/>
    </w:pPr>
  </w:style>
  <w:style w:type="paragraph" w:customStyle="1" w:styleId="6Odsek2">
    <w:name w:val="6 Odsek 2"/>
    <w:basedOn w:val="6Odsek1"/>
    <w:rsid w:val="007343B3"/>
    <w:pPr>
      <w:tabs>
        <w:tab w:val="clear" w:pos="907"/>
        <w:tab w:val="left" w:pos="1021"/>
      </w:tabs>
      <w:ind w:left="1021"/>
    </w:pPr>
  </w:style>
  <w:style w:type="paragraph" w:customStyle="1" w:styleId="4Bod1-1">
    <w:name w:val="4 Bod 1-1"/>
    <w:basedOn w:val="4Bod1"/>
    <w:link w:val="4Bod1-1Char"/>
    <w:rsid w:val="00170A60"/>
    <w:pPr>
      <w:tabs>
        <w:tab w:val="clear" w:pos="454"/>
        <w:tab w:val="left" w:pos="567"/>
      </w:tabs>
      <w:ind w:left="567" w:hanging="567"/>
    </w:pPr>
  </w:style>
  <w:style w:type="character" w:customStyle="1" w:styleId="4Bod1-1Char">
    <w:name w:val="4 Bod 1-1 Char"/>
    <w:basedOn w:val="4Bod1CharChar"/>
    <w:link w:val="4Bod1-1"/>
    <w:rsid w:val="00170A60"/>
    <w:rPr>
      <w:rFonts w:ascii="Calibri" w:eastAsia="Times New Roman" w:hAnsi="Calibri" w:cs="Times New Roman"/>
      <w:szCs w:val="20"/>
      <w:lang w:eastAsia="sk-SK"/>
    </w:rPr>
  </w:style>
  <w:style w:type="character" w:customStyle="1" w:styleId="fileinfo">
    <w:name w:val="fileinfo"/>
    <w:basedOn w:val="Predvolenpsmoodseku"/>
    <w:rsid w:val="005E6F4C"/>
  </w:style>
  <w:style w:type="character" w:customStyle="1" w:styleId="Bodytext2">
    <w:name w:val="Body text (2)_"/>
    <w:basedOn w:val="Predvolenpsmoodseku"/>
    <w:link w:val="Bodytext20"/>
    <w:rsid w:val="00F36B6D"/>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F36B6D"/>
    <w:pPr>
      <w:widowControl w:val="0"/>
      <w:shd w:val="clear" w:color="auto" w:fill="FFFFFF"/>
      <w:spacing w:before="960" w:after="300" w:line="317" w:lineRule="exact"/>
      <w:ind w:hanging="366"/>
    </w:pPr>
    <w:rPr>
      <w:sz w:val="22"/>
      <w:szCs w:val="22"/>
    </w:rPr>
  </w:style>
  <w:style w:type="character" w:customStyle="1" w:styleId="Heading1Char1">
    <w:name w:val="Heading 1 Char1"/>
    <w:rsid w:val="002A5CD4"/>
    <w:rPr>
      <w:rFonts w:ascii="Cambria" w:eastAsia="Times New Roman" w:hAnsi="Cambria" w:cs="Times New Roman"/>
      <w:b/>
      <w:bCs/>
      <w:kern w:val="1"/>
      <w:sz w:val="32"/>
      <w:szCs w:val="32"/>
    </w:rPr>
  </w:style>
  <w:style w:type="paragraph" w:customStyle="1" w:styleId="Odsekzoznamu2">
    <w:name w:val="Odsek zoznamu2"/>
    <w:basedOn w:val="Normlny"/>
    <w:rsid w:val="002A5CD4"/>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F026B1"/>
    <w:rPr>
      <w:color w:val="800080"/>
      <w:u w:val="single"/>
    </w:rPr>
  </w:style>
  <w:style w:type="paragraph" w:customStyle="1" w:styleId="msonormal0">
    <w:name w:val="msonormal"/>
    <w:basedOn w:val="Normlny"/>
    <w:rsid w:val="00F026B1"/>
    <w:pPr>
      <w:spacing w:before="100" w:beforeAutospacing="1" w:after="100" w:afterAutospacing="1"/>
    </w:pPr>
    <w:rPr>
      <w:sz w:val="24"/>
      <w:szCs w:val="24"/>
      <w:lang w:eastAsia="sk-SK"/>
    </w:rPr>
  </w:style>
  <w:style w:type="paragraph" w:customStyle="1" w:styleId="xl110">
    <w:name w:val="xl11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F026B1"/>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F026B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F026B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F026B1"/>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F026B1"/>
    <w:pPr>
      <w:spacing w:before="100" w:beforeAutospacing="1" w:after="100" w:afterAutospacing="1"/>
    </w:pPr>
    <w:rPr>
      <w:sz w:val="24"/>
      <w:szCs w:val="24"/>
      <w:lang w:eastAsia="sk-SK"/>
    </w:rPr>
  </w:style>
  <w:style w:type="paragraph" w:customStyle="1" w:styleId="xl161">
    <w:name w:val="xl16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F026B1"/>
    <w:pPr>
      <w:spacing w:before="100" w:beforeAutospacing="1" w:after="100" w:afterAutospacing="1"/>
      <w:jc w:val="center"/>
    </w:pPr>
    <w:rPr>
      <w:sz w:val="24"/>
      <w:szCs w:val="24"/>
      <w:lang w:eastAsia="sk-SK"/>
    </w:rPr>
  </w:style>
  <w:style w:type="paragraph" w:customStyle="1" w:styleId="xl163">
    <w:name w:val="xl163"/>
    <w:basedOn w:val="Normlny"/>
    <w:rsid w:val="00F026B1"/>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F026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F026B1"/>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F026B1"/>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F026B1"/>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F026B1"/>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F026B1"/>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F026B1"/>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6D7DE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12CCF"/>
    <w:pPr>
      <w:widowControl w:val="0"/>
    </w:pPr>
    <w:rPr>
      <w:lang w:eastAsia="sk-SK"/>
    </w:rPr>
  </w:style>
  <w:style w:type="paragraph" w:styleId="Zoznam">
    <w:name w:val="List"/>
    <w:basedOn w:val="Zkladntext"/>
    <w:rsid w:val="00212CCF"/>
    <w:pPr>
      <w:suppressAutoHyphens/>
      <w:spacing w:after="0"/>
      <w:jc w:val="both"/>
    </w:pPr>
    <w:rPr>
      <w:rFonts w:ascii="Arial" w:hAnsi="Arial" w:cs="Lucida Sans Unicode"/>
      <w:sz w:val="22"/>
      <w:lang w:eastAsia="sk-SK"/>
    </w:rPr>
  </w:style>
  <w:style w:type="character" w:styleId="Zvraznenie">
    <w:name w:val="Emphasis"/>
    <w:uiPriority w:val="20"/>
    <w:qFormat/>
    <w:rsid w:val="00212CCF"/>
    <w:rPr>
      <w:b w:val="0"/>
      <w:bCs w:val="0"/>
      <w:i w:val="0"/>
      <w:iCs w:val="0"/>
    </w:rPr>
  </w:style>
  <w:style w:type="paragraph" w:customStyle="1" w:styleId="Zkladntext0">
    <w:name w:val="Základní text"/>
    <w:aliases w:val="b,Základní text1"/>
    <w:uiPriority w:val="99"/>
    <w:rsid w:val="008D2A3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uiPriority w:val="1"/>
    <w:qFormat/>
    <w:rsid w:val="005C5FCB"/>
    <w:pPr>
      <w:spacing w:after="0" w:line="240" w:lineRule="auto"/>
    </w:pPr>
    <w:rPr>
      <w:rFonts w:ascii="Calibri" w:eastAsia="Calibri" w:hAnsi="Calibri" w:cs="Times New Roman"/>
    </w:rPr>
  </w:style>
  <w:style w:type="character" w:customStyle="1" w:styleId="BezriadkovaniaChar">
    <w:name w:val="Bez riadkovania Char"/>
    <w:link w:val="Bezriadkovania"/>
    <w:uiPriority w:val="1"/>
    <w:locked/>
    <w:rsid w:val="005C5FCB"/>
    <w:rPr>
      <w:rFonts w:ascii="Calibri" w:eastAsia="Calibri" w:hAnsi="Calibri" w:cs="Times New Roman"/>
    </w:rPr>
  </w:style>
  <w:style w:type="character" w:customStyle="1" w:styleId="pre">
    <w:name w:val="pre"/>
    <w:rsid w:val="000F6E1A"/>
  </w:style>
  <w:style w:type="character" w:styleId="PremennHTML">
    <w:name w:val="HTML Variable"/>
    <w:basedOn w:val="Predvolenpsmoodseku"/>
    <w:uiPriority w:val="99"/>
    <w:semiHidden/>
    <w:unhideWhenUsed/>
    <w:rsid w:val="00372B80"/>
    <w:rPr>
      <w:i/>
      <w:iCs/>
    </w:rPr>
  </w:style>
  <w:style w:type="character" w:customStyle="1" w:styleId="tl8wme">
    <w:name w:val="tl8wme"/>
    <w:basedOn w:val="Predvolenpsmoodseku"/>
    <w:rsid w:val="007B6DEF"/>
  </w:style>
  <w:style w:type="paragraph" w:customStyle="1" w:styleId="Dtum1">
    <w:name w:val="Dátum1"/>
    <w:basedOn w:val="Normlny"/>
    <w:rsid w:val="009A695C"/>
    <w:pPr>
      <w:tabs>
        <w:tab w:val="left" w:pos="568"/>
        <w:tab w:val="left" w:pos="994"/>
        <w:tab w:val="left" w:pos="2556"/>
        <w:tab w:val="left" w:pos="2840"/>
        <w:tab w:val="left" w:pos="5112"/>
        <w:tab w:val="left" w:pos="5964"/>
        <w:tab w:val="left" w:pos="6532"/>
        <w:tab w:val="left" w:pos="9088"/>
        <w:tab w:val="left" w:pos="9230"/>
      </w:tabs>
      <w:suppressAutoHyphens/>
    </w:pPr>
    <w:rPr>
      <w:sz w:val="24"/>
      <w:lang w:eastAsia="zh-CN"/>
    </w:rPr>
  </w:style>
  <w:style w:type="character" w:styleId="Nevyrieenzmienka">
    <w:name w:val="Unresolved Mention"/>
    <w:basedOn w:val="Predvolenpsmoodseku"/>
    <w:uiPriority w:val="99"/>
    <w:semiHidden/>
    <w:unhideWhenUsed/>
    <w:rsid w:val="00EB6355"/>
    <w:rPr>
      <w:color w:val="605E5C"/>
      <w:shd w:val="clear" w:color="auto" w:fill="E1DFDD"/>
    </w:rPr>
  </w:style>
  <w:style w:type="paragraph" w:customStyle="1" w:styleId="CVNormal-FirstLine">
    <w:name w:val="CV Normal - First Line"/>
    <w:basedOn w:val="Normlny"/>
    <w:next w:val="Normlny"/>
    <w:rsid w:val="00F45AA9"/>
    <w:pPr>
      <w:suppressAutoHyphens/>
      <w:spacing w:before="74"/>
      <w:ind w:left="113" w:right="113"/>
    </w:pPr>
    <w:rPr>
      <w:rFonts w:ascii="Arial Narrow" w:hAnsi="Arial Narrow"/>
      <w:lang w:eastAsia="ar-SA"/>
    </w:rPr>
  </w:style>
  <w:style w:type="character" w:customStyle="1" w:styleId="Nevyrieenzmienka1">
    <w:name w:val="Nevyriešená zmienka1"/>
    <w:basedOn w:val="Predvolenpsmoodseku"/>
    <w:uiPriority w:val="99"/>
    <w:semiHidden/>
    <w:unhideWhenUsed/>
    <w:rsid w:val="00F45A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4955">
      <w:bodyDiv w:val="1"/>
      <w:marLeft w:val="0"/>
      <w:marRight w:val="0"/>
      <w:marTop w:val="0"/>
      <w:marBottom w:val="0"/>
      <w:divBdr>
        <w:top w:val="none" w:sz="0" w:space="0" w:color="auto"/>
        <w:left w:val="none" w:sz="0" w:space="0" w:color="auto"/>
        <w:bottom w:val="none" w:sz="0" w:space="0" w:color="auto"/>
        <w:right w:val="none" w:sz="0" w:space="0" w:color="auto"/>
      </w:divBdr>
    </w:div>
    <w:div w:id="89543625">
      <w:bodyDiv w:val="1"/>
      <w:marLeft w:val="0"/>
      <w:marRight w:val="0"/>
      <w:marTop w:val="0"/>
      <w:marBottom w:val="0"/>
      <w:divBdr>
        <w:top w:val="none" w:sz="0" w:space="0" w:color="auto"/>
        <w:left w:val="none" w:sz="0" w:space="0" w:color="auto"/>
        <w:bottom w:val="none" w:sz="0" w:space="0" w:color="auto"/>
        <w:right w:val="none" w:sz="0" w:space="0" w:color="auto"/>
      </w:divBdr>
    </w:div>
    <w:div w:id="184098145">
      <w:bodyDiv w:val="1"/>
      <w:marLeft w:val="0"/>
      <w:marRight w:val="0"/>
      <w:marTop w:val="0"/>
      <w:marBottom w:val="0"/>
      <w:divBdr>
        <w:top w:val="none" w:sz="0" w:space="0" w:color="auto"/>
        <w:left w:val="none" w:sz="0" w:space="0" w:color="auto"/>
        <w:bottom w:val="none" w:sz="0" w:space="0" w:color="auto"/>
        <w:right w:val="none" w:sz="0" w:space="0" w:color="auto"/>
      </w:divBdr>
    </w:div>
    <w:div w:id="218715221">
      <w:bodyDiv w:val="1"/>
      <w:marLeft w:val="0"/>
      <w:marRight w:val="0"/>
      <w:marTop w:val="0"/>
      <w:marBottom w:val="0"/>
      <w:divBdr>
        <w:top w:val="none" w:sz="0" w:space="0" w:color="auto"/>
        <w:left w:val="none" w:sz="0" w:space="0" w:color="auto"/>
        <w:bottom w:val="none" w:sz="0" w:space="0" w:color="auto"/>
        <w:right w:val="none" w:sz="0" w:space="0" w:color="auto"/>
      </w:divBdr>
    </w:div>
    <w:div w:id="266928181">
      <w:bodyDiv w:val="1"/>
      <w:marLeft w:val="0"/>
      <w:marRight w:val="0"/>
      <w:marTop w:val="0"/>
      <w:marBottom w:val="0"/>
      <w:divBdr>
        <w:top w:val="none" w:sz="0" w:space="0" w:color="auto"/>
        <w:left w:val="none" w:sz="0" w:space="0" w:color="auto"/>
        <w:bottom w:val="none" w:sz="0" w:space="0" w:color="auto"/>
        <w:right w:val="none" w:sz="0" w:space="0" w:color="auto"/>
      </w:divBdr>
    </w:div>
    <w:div w:id="298918637">
      <w:bodyDiv w:val="1"/>
      <w:marLeft w:val="0"/>
      <w:marRight w:val="0"/>
      <w:marTop w:val="0"/>
      <w:marBottom w:val="0"/>
      <w:divBdr>
        <w:top w:val="none" w:sz="0" w:space="0" w:color="auto"/>
        <w:left w:val="none" w:sz="0" w:space="0" w:color="auto"/>
        <w:bottom w:val="none" w:sz="0" w:space="0" w:color="auto"/>
        <w:right w:val="none" w:sz="0" w:space="0" w:color="auto"/>
      </w:divBdr>
    </w:div>
    <w:div w:id="372658528">
      <w:bodyDiv w:val="1"/>
      <w:marLeft w:val="0"/>
      <w:marRight w:val="0"/>
      <w:marTop w:val="0"/>
      <w:marBottom w:val="0"/>
      <w:divBdr>
        <w:top w:val="none" w:sz="0" w:space="0" w:color="auto"/>
        <w:left w:val="none" w:sz="0" w:space="0" w:color="auto"/>
        <w:bottom w:val="none" w:sz="0" w:space="0" w:color="auto"/>
        <w:right w:val="none" w:sz="0" w:space="0" w:color="auto"/>
      </w:divBdr>
    </w:div>
    <w:div w:id="470438076">
      <w:bodyDiv w:val="1"/>
      <w:marLeft w:val="0"/>
      <w:marRight w:val="0"/>
      <w:marTop w:val="0"/>
      <w:marBottom w:val="0"/>
      <w:divBdr>
        <w:top w:val="none" w:sz="0" w:space="0" w:color="auto"/>
        <w:left w:val="none" w:sz="0" w:space="0" w:color="auto"/>
        <w:bottom w:val="none" w:sz="0" w:space="0" w:color="auto"/>
        <w:right w:val="none" w:sz="0" w:space="0" w:color="auto"/>
      </w:divBdr>
    </w:div>
    <w:div w:id="546646191">
      <w:bodyDiv w:val="1"/>
      <w:marLeft w:val="0"/>
      <w:marRight w:val="0"/>
      <w:marTop w:val="0"/>
      <w:marBottom w:val="0"/>
      <w:divBdr>
        <w:top w:val="none" w:sz="0" w:space="0" w:color="auto"/>
        <w:left w:val="none" w:sz="0" w:space="0" w:color="auto"/>
        <w:bottom w:val="none" w:sz="0" w:space="0" w:color="auto"/>
        <w:right w:val="none" w:sz="0" w:space="0" w:color="auto"/>
      </w:divBdr>
    </w:div>
    <w:div w:id="594871410">
      <w:bodyDiv w:val="1"/>
      <w:marLeft w:val="0"/>
      <w:marRight w:val="0"/>
      <w:marTop w:val="0"/>
      <w:marBottom w:val="0"/>
      <w:divBdr>
        <w:top w:val="none" w:sz="0" w:space="0" w:color="auto"/>
        <w:left w:val="none" w:sz="0" w:space="0" w:color="auto"/>
        <w:bottom w:val="none" w:sz="0" w:space="0" w:color="auto"/>
        <w:right w:val="none" w:sz="0" w:space="0" w:color="auto"/>
      </w:divBdr>
    </w:div>
    <w:div w:id="650984891">
      <w:bodyDiv w:val="1"/>
      <w:marLeft w:val="0"/>
      <w:marRight w:val="0"/>
      <w:marTop w:val="0"/>
      <w:marBottom w:val="0"/>
      <w:divBdr>
        <w:top w:val="none" w:sz="0" w:space="0" w:color="auto"/>
        <w:left w:val="none" w:sz="0" w:space="0" w:color="auto"/>
        <w:bottom w:val="none" w:sz="0" w:space="0" w:color="auto"/>
        <w:right w:val="none" w:sz="0" w:space="0" w:color="auto"/>
      </w:divBdr>
    </w:div>
    <w:div w:id="670647257">
      <w:bodyDiv w:val="1"/>
      <w:marLeft w:val="0"/>
      <w:marRight w:val="0"/>
      <w:marTop w:val="0"/>
      <w:marBottom w:val="0"/>
      <w:divBdr>
        <w:top w:val="none" w:sz="0" w:space="0" w:color="auto"/>
        <w:left w:val="none" w:sz="0" w:space="0" w:color="auto"/>
        <w:bottom w:val="none" w:sz="0" w:space="0" w:color="auto"/>
        <w:right w:val="none" w:sz="0" w:space="0" w:color="auto"/>
      </w:divBdr>
    </w:div>
    <w:div w:id="888878338">
      <w:bodyDiv w:val="1"/>
      <w:marLeft w:val="0"/>
      <w:marRight w:val="0"/>
      <w:marTop w:val="0"/>
      <w:marBottom w:val="0"/>
      <w:divBdr>
        <w:top w:val="none" w:sz="0" w:space="0" w:color="auto"/>
        <w:left w:val="none" w:sz="0" w:space="0" w:color="auto"/>
        <w:bottom w:val="none" w:sz="0" w:space="0" w:color="auto"/>
        <w:right w:val="none" w:sz="0" w:space="0" w:color="auto"/>
      </w:divBdr>
    </w:div>
    <w:div w:id="895891011">
      <w:bodyDiv w:val="1"/>
      <w:marLeft w:val="0"/>
      <w:marRight w:val="0"/>
      <w:marTop w:val="0"/>
      <w:marBottom w:val="0"/>
      <w:divBdr>
        <w:top w:val="none" w:sz="0" w:space="0" w:color="auto"/>
        <w:left w:val="none" w:sz="0" w:space="0" w:color="auto"/>
        <w:bottom w:val="none" w:sz="0" w:space="0" w:color="auto"/>
        <w:right w:val="none" w:sz="0" w:space="0" w:color="auto"/>
      </w:divBdr>
    </w:div>
    <w:div w:id="914120697">
      <w:bodyDiv w:val="1"/>
      <w:marLeft w:val="0"/>
      <w:marRight w:val="0"/>
      <w:marTop w:val="0"/>
      <w:marBottom w:val="0"/>
      <w:divBdr>
        <w:top w:val="none" w:sz="0" w:space="0" w:color="auto"/>
        <w:left w:val="none" w:sz="0" w:space="0" w:color="auto"/>
        <w:bottom w:val="none" w:sz="0" w:space="0" w:color="auto"/>
        <w:right w:val="none" w:sz="0" w:space="0" w:color="auto"/>
      </w:divBdr>
    </w:div>
    <w:div w:id="930698083">
      <w:bodyDiv w:val="1"/>
      <w:marLeft w:val="0"/>
      <w:marRight w:val="0"/>
      <w:marTop w:val="0"/>
      <w:marBottom w:val="0"/>
      <w:divBdr>
        <w:top w:val="none" w:sz="0" w:space="0" w:color="auto"/>
        <w:left w:val="none" w:sz="0" w:space="0" w:color="auto"/>
        <w:bottom w:val="none" w:sz="0" w:space="0" w:color="auto"/>
        <w:right w:val="none" w:sz="0" w:space="0" w:color="auto"/>
      </w:divBdr>
    </w:div>
    <w:div w:id="1030760526">
      <w:bodyDiv w:val="1"/>
      <w:marLeft w:val="0"/>
      <w:marRight w:val="0"/>
      <w:marTop w:val="0"/>
      <w:marBottom w:val="0"/>
      <w:divBdr>
        <w:top w:val="none" w:sz="0" w:space="0" w:color="auto"/>
        <w:left w:val="none" w:sz="0" w:space="0" w:color="auto"/>
        <w:bottom w:val="none" w:sz="0" w:space="0" w:color="auto"/>
        <w:right w:val="none" w:sz="0" w:space="0" w:color="auto"/>
      </w:divBdr>
    </w:div>
    <w:div w:id="1048072467">
      <w:bodyDiv w:val="1"/>
      <w:marLeft w:val="0"/>
      <w:marRight w:val="0"/>
      <w:marTop w:val="0"/>
      <w:marBottom w:val="0"/>
      <w:divBdr>
        <w:top w:val="none" w:sz="0" w:space="0" w:color="auto"/>
        <w:left w:val="none" w:sz="0" w:space="0" w:color="auto"/>
        <w:bottom w:val="none" w:sz="0" w:space="0" w:color="auto"/>
        <w:right w:val="none" w:sz="0" w:space="0" w:color="auto"/>
      </w:divBdr>
    </w:div>
    <w:div w:id="1151873289">
      <w:bodyDiv w:val="1"/>
      <w:marLeft w:val="0"/>
      <w:marRight w:val="0"/>
      <w:marTop w:val="0"/>
      <w:marBottom w:val="0"/>
      <w:divBdr>
        <w:top w:val="none" w:sz="0" w:space="0" w:color="auto"/>
        <w:left w:val="none" w:sz="0" w:space="0" w:color="auto"/>
        <w:bottom w:val="none" w:sz="0" w:space="0" w:color="auto"/>
        <w:right w:val="none" w:sz="0" w:space="0" w:color="auto"/>
      </w:divBdr>
    </w:div>
    <w:div w:id="1160265946">
      <w:bodyDiv w:val="1"/>
      <w:marLeft w:val="0"/>
      <w:marRight w:val="0"/>
      <w:marTop w:val="0"/>
      <w:marBottom w:val="0"/>
      <w:divBdr>
        <w:top w:val="none" w:sz="0" w:space="0" w:color="auto"/>
        <w:left w:val="none" w:sz="0" w:space="0" w:color="auto"/>
        <w:bottom w:val="none" w:sz="0" w:space="0" w:color="auto"/>
        <w:right w:val="none" w:sz="0" w:space="0" w:color="auto"/>
      </w:divBdr>
    </w:div>
    <w:div w:id="1188525618">
      <w:bodyDiv w:val="1"/>
      <w:marLeft w:val="0"/>
      <w:marRight w:val="0"/>
      <w:marTop w:val="0"/>
      <w:marBottom w:val="0"/>
      <w:divBdr>
        <w:top w:val="none" w:sz="0" w:space="0" w:color="auto"/>
        <w:left w:val="none" w:sz="0" w:space="0" w:color="auto"/>
        <w:bottom w:val="none" w:sz="0" w:space="0" w:color="auto"/>
        <w:right w:val="none" w:sz="0" w:space="0" w:color="auto"/>
      </w:divBdr>
    </w:div>
    <w:div w:id="1242065134">
      <w:bodyDiv w:val="1"/>
      <w:marLeft w:val="0"/>
      <w:marRight w:val="0"/>
      <w:marTop w:val="0"/>
      <w:marBottom w:val="0"/>
      <w:divBdr>
        <w:top w:val="none" w:sz="0" w:space="0" w:color="auto"/>
        <w:left w:val="none" w:sz="0" w:space="0" w:color="auto"/>
        <w:bottom w:val="none" w:sz="0" w:space="0" w:color="auto"/>
        <w:right w:val="none" w:sz="0" w:space="0" w:color="auto"/>
      </w:divBdr>
    </w:div>
    <w:div w:id="1284458524">
      <w:bodyDiv w:val="1"/>
      <w:marLeft w:val="0"/>
      <w:marRight w:val="0"/>
      <w:marTop w:val="0"/>
      <w:marBottom w:val="0"/>
      <w:divBdr>
        <w:top w:val="none" w:sz="0" w:space="0" w:color="auto"/>
        <w:left w:val="none" w:sz="0" w:space="0" w:color="auto"/>
        <w:bottom w:val="none" w:sz="0" w:space="0" w:color="auto"/>
        <w:right w:val="none" w:sz="0" w:space="0" w:color="auto"/>
      </w:divBdr>
    </w:div>
    <w:div w:id="1370300203">
      <w:bodyDiv w:val="1"/>
      <w:marLeft w:val="0"/>
      <w:marRight w:val="0"/>
      <w:marTop w:val="0"/>
      <w:marBottom w:val="0"/>
      <w:divBdr>
        <w:top w:val="none" w:sz="0" w:space="0" w:color="auto"/>
        <w:left w:val="none" w:sz="0" w:space="0" w:color="auto"/>
        <w:bottom w:val="none" w:sz="0" w:space="0" w:color="auto"/>
        <w:right w:val="none" w:sz="0" w:space="0" w:color="auto"/>
      </w:divBdr>
    </w:div>
    <w:div w:id="1382249206">
      <w:bodyDiv w:val="1"/>
      <w:marLeft w:val="0"/>
      <w:marRight w:val="0"/>
      <w:marTop w:val="0"/>
      <w:marBottom w:val="0"/>
      <w:divBdr>
        <w:top w:val="none" w:sz="0" w:space="0" w:color="auto"/>
        <w:left w:val="none" w:sz="0" w:space="0" w:color="auto"/>
        <w:bottom w:val="none" w:sz="0" w:space="0" w:color="auto"/>
        <w:right w:val="none" w:sz="0" w:space="0" w:color="auto"/>
      </w:divBdr>
    </w:div>
    <w:div w:id="1428890523">
      <w:bodyDiv w:val="1"/>
      <w:marLeft w:val="0"/>
      <w:marRight w:val="0"/>
      <w:marTop w:val="0"/>
      <w:marBottom w:val="0"/>
      <w:divBdr>
        <w:top w:val="none" w:sz="0" w:space="0" w:color="auto"/>
        <w:left w:val="none" w:sz="0" w:space="0" w:color="auto"/>
        <w:bottom w:val="none" w:sz="0" w:space="0" w:color="auto"/>
        <w:right w:val="none" w:sz="0" w:space="0" w:color="auto"/>
      </w:divBdr>
    </w:div>
    <w:div w:id="1443301906">
      <w:bodyDiv w:val="1"/>
      <w:marLeft w:val="0"/>
      <w:marRight w:val="0"/>
      <w:marTop w:val="0"/>
      <w:marBottom w:val="0"/>
      <w:divBdr>
        <w:top w:val="none" w:sz="0" w:space="0" w:color="auto"/>
        <w:left w:val="none" w:sz="0" w:space="0" w:color="auto"/>
        <w:bottom w:val="none" w:sz="0" w:space="0" w:color="auto"/>
        <w:right w:val="none" w:sz="0" w:space="0" w:color="auto"/>
      </w:divBdr>
    </w:div>
    <w:div w:id="1739399459">
      <w:bodyDiv w:val="1"/>
      <w:marLeft w:val="0"/>
      <w:marRight w:val="0"/>
      <w:marTop w:val="0"/>
      <w:marBottom w:val="0"/>
      <w:divBdr>
        <w:top w:val="none" w:sz="0" w:space="0" w:color="auto"/>
        <w:left w:val="none" w:sz="0" w:space="0" w:color="auto"/>
        <w:bottom w:val="none" w:sz="0" w:space="0" w:color="auto"/>
        <w:right w:val="none" w:sz="0" w:space="0" w:color="auto"/>
      </w:divBdr>
    </w:div>
    <w:div w:id="1743943257">
      <w:bodyDiv w:val="1"/>
      <w:marLeft w:val="0"/>
      <w:marRight w:val="0"/>
      <w:marTop w:val="0"/>
      <w:marBottom w:val="0"/>
      <w:divBdr>
        <w:top w:val="none" w:sz="0" w:space="0" w:color="auto"/>
        <w:left w:val="none" w:sz="0" w:space="0" w:color="auto"/>
        <w:bottom w:val="none" w:sz="0" w:space="0" w:color="auto"/>
        <w:right w:val="none" w:sz="0" w:space="0" w:color="auto"/>
      </w:divBdr>
    </w:div>
    <w:div w:id="1748452601">
      <w:bodyDiv w:val="1"/>
      <w:marLeft w:val="0"/>
      <w:marRight w:val="0"/>
      <w:marTop w:val="0"/>
      <w:marBottom w:val="0"/>
      <w:divBdr>
        <w:top w:val="none" w:sz="0" w:space="0" w:color="auto"/>
        <w:left w:val="none" w:sz="0" w:space="0" w:color="auto"/>
        <w:bottom w:val="none" w:sz="0" w:space="0" w:color="auto"/>
        <w:right w:val="none" w:sz="0" w:space="0" w:color="auto"/>
      </w:divBdr>
      <w:divsChild>
        <w:div w:id="680860205">
          <w:marLeft w:val="0"/>
          <w:marRight w:val="0"/>
          <w:marTop w:val="0"/>
          <w:marBottom w:val="0"/>
          <w:divBdr>
            <w:top w:val="none" w:sz="0" w:space="0" w:color="auto"/>
            <w:left w:val="none" w:sz="0" w:space="0" w:color="auto"/>
            <w:bottom w:val="none" w:sz="0" w:space="0" w:color="auto"/>
            <w:right w:val="none" w:sz="0" w:space="0" w:color="auto"/>
          </w:divBdr>
        </w:div>
        <w:div w:id="764230696">
          <w:marLeft w:val="0"/>
          <w:marRight w:val="0"/>
          <w:marTop w:val="0"/>
          <w:marBottom w:val="0"/>
          <w:divBdr>
            <w:top w:val="none" w:sz="0" w:space="0" w:color="auto"/>
            <w:left w:val="none" w:sz="0" w:space="0" w:color="auto"/>
            <w:bottom w:val="none" w:sz="0" w:space="0" w:color="auto"/>
            <w:right w:val="none" w:sz="0" w:space="0" w:color="auto"/>
          </w:divBdr>
        </w:div>
      </w:divsChild>
    </w:div>
    <w:div w:id="1912618703">
      <w:bodyDiv w:val="1"/>
      <w:marLeft w:val="0"/>
      <w:marRight w:val="0"/>
      <w:marTop w:val="0"/>
      <w:marBottom w:val="0"/>
      <w:divBdr>
        <w:top w:val="none" w:sz="0" w:space="0" w:color="auto"/>
        <w:left w:val="none" w:sz="0" w:space="0" w:color="auto"/>
        <w:bottom w:val="none" w:sz="0" w:space="0" w:color="auto"/>
        <w:right w:val="none" w:sz="0" w:space="0" w:color="auto"/>
      </w:divBdr>
      <w:divsChild>
        <w:div w:id="158083777">
          <w:marLeft w:val="0"/>
          <w:marRight w:val="0"/>
          <w:marTop w:val="0"/>
          <w:marBottom w:val="0"/>
          <w:divBdr>
            <w:top w:val="none" w:sz="0" w:space="0" w:color="auto"/>
            <w:left w:val="none" w:sz="0" w:space="0" w:color="auto"/>
            <w:bottom w:val="none" w:sz="0" w:space="0" w:color="auto"/>
            <w:right w:val="none" w:sz="0" w:space="0" w:color="auto"/>
          </w:divBdr>
          <w:divsChild>
            <w:div w:id="298994021">
              <w:marLeft w:val="0"/>
              <w:marRight w:val="0"/>
              <w:marTop w:val="0"/>
              <w:marBottom w:val="0"/>
              <w:divBdr>
                <w:top w:val="none" w:sz="0" w:space="0" w:color="auto"/>
                <w:left w:val="none" w:sz="0" w:space="0" w:color="auto"/>
                <w:bottom w:val="none" w:sz="0" w:space="0" w:color="auto"/>
                <w:right w:val="none" w:sz="0" w:space="0" w:color="auto"/>
              </w:divBdr>
            </w:div>
          </w:divsChild>
        </w:div>
        <w:div w:id="205458459">
          <w:marLeft w:val="0"/>
          <w:marRight w:val="0"/>
          <w:marTop w:val="0"/>
          <w:marBottom w:val="0"/>
          <w:divBdr>
            <w:top w:val="none" w:sz="0" w:space="0" w:color="auto"/>
            <w:left w:val="none" w:sz="0" w:space="0" w:color="auto"/>
            <w:bottom w:val="none" w:sz="0" w:space="0" w:color="auto"/>
            <w:right w:val="none" w:sz="0" w:space="0" w:color="auto"/>
          </w:divBdr>
          <w:divsChild>
            <w:div w:id="1008603785">
              <w:marLeft w:val="0"/>
              <w:marRight w:val="0"/>
              <w:marTop w:val="0"/>
              <w:marBottom w:val="0"/>
              <w:divBdr>
                <w:top w:val="none" w:sz="0" w:space="0" w:color="auto"/>
                <w:left w:val="none" w:sz="0" w:space="0" w:color="auto"/>
                <w:bottom w:val="none" w:sz="0" w:space="0" w:color="auto"/>
                <w:right w:val="none" w:sz="0" w:space="0" w:color="auto"/>
              </w:divBdr>
              <w:divsChild>
                <w:div w:id="1820414213">
                  <w:marLeft w:val="0"/>
                  <w:marRight w:val="0"/>
                  <w:marTop w:val="0"/>
                  <w:marBottom w:val="0"/>
                  <w:divBdr>
                    <w:top w:val="none" w:sz="0" w:space="0" w:color="auto"/>
                    <w:left w:val="none" w:sz="0" w:space="0" w:color="auto"/>
                    <w:bottom w:val="none" w:sz="0" w:space="0" w:color="auto"/>
                    <w:right w:val="none" w:sz="0" w:space="0" w:color="auto"/>
                  </w:divBdr>
                  <w:divsChild>
                    <w:div w:id="90709851">
                      <w:marLeft w:val="0"/>
                      <w:marRight w:val="0"/>
                      <w:marTop w:val="0"/>
                      <w:marBottom w:val="0"/>
                      <w:divBdr>
                        <w:top w:val="none" w:sz="0" w:space="0" w:color="auto"/>
                        <w:left w:val="none" w:sz="0" w:space="0" w:color="auto"/>
                        <w:bottom w:val="none" w:sz="0" w:space="0" w:color="auto"/>
                        <w:right w:val="none" w:sz="0" w:space="0" w:color="auto"/>
                      </w:divBdr>
                      <w:divsChild>
                        <w:div w:id="142580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392887">
      <w:bodyDiv w:val="1"/>
      <w:marLeft w:val="0"/>
      <w:marRight w:val="0"/>
      <w:marTop w:val="0"/>
      <w:marBottom w:val="0"/>
      <w:divBdr>
        <w:top w:val="none" w:sz="0" w:space="0" w:color="auto"/>
        <w:left w:val="none" w:sz="0" w:space="0" w:color="auto"/>
        <w:bottom w:val="none" w:sz="0" w:space="0" w:color="auto"/>
        <w:right w:val="none" w:sz="0" w:space="0" w:color="auto"/>
      </w:divBdr>
    </w:div>
    <w:div w:id="2103453572">
      <w:bodyDiv w:val="1"/>
      <w:marLeft w:val="0"/>
      <w:marRight w:val="0"/>
      <w:marTop w:val="0"/>
      <w:marBottom w:val="0"/>
      <w:divBdr>
        <w:top w:val="none" w:sz="0" w:space="0" w:color="auto"/>
        <w:left w:val="none" w:sz="0" w:space="0" w:color="auto"/>
        <w:bottom w:val="none" w:sz="0" w:space="0" w:color="auto"/>
        <w:right w:val="none" w:sz="0" w:space="0" w:color="auto"/>
      </w:divBdr>
      <w:divsChild>
        <w:div w:id="1869022149">
          <w:marLeft w:val="-225"/>
          <w:marRight w:val="-225"/>
          <w:marTop w:val="0"/>
          <w:marBottom w:val="0"/>
          <w:divBdr>
            <w:top w:val="none" w:sz="0" w:space="0" w:color="auto"/>
            <w:left w:val="none" w:sz="0" w:space="0" w:color="auto"/>
            <w:bottom w:val="none" w:sz="0" w:space="0" w:color="auto"/>
            <w:right w:val="none" w:sz="0" w:space="0" w:color="auto"/>
          </w:divBdr>
          <w:divsChild>
            <w:div w:id="816454871">
              <w:marLeft w:val="0"/>
              <w:marRight w:val="0"/>
              <w:marTop w:val="0"/>
              <w:marBottom w:val="0"/>
              <w:divBdr>
                <w:top w:val="none" w:sz="0" w:space="0" w:color="auto"/>
                <w:left w:val="none" w:sz="0" w:space="0" w:color="auto"/>
                <w:bottom w:val="none" w:sz="0" w:space="0" w:color="auto"/>
                <w:right w:val="none" w:sz="0" w:space="0" w:color="auto"/>
              </w:divBdr>
              <w:divsChild>
                <w:div w:id="97265187">
                  <w:marLeft w:val="0"/>
                  <w:marRight w:val="0"/>
                  <w:marTop w:val="0"/>
                  <w:marBottom w:val="0"/>
                  <w:divBdr>
                    <w:top w:val="none" w:sz="0" w:space="0" w:color="auto"/>
                    <w:left w:val="none" w:sz="0" w:space="0" w:color="auto"/>
                    <w:bottom w:val="none" w:sz="0" w:space="0" w:color="auto"/>
                    <w:right w:val="none" w:sz="0" w:space="0" w:color="auto"/>
                  </w:divBdr>
                  <w:divsChild>
                    <w:div w:id="235407621">
                      <w:marLeft w:val="-225"/>
                      <w:marRight w:val="-225"/>
                      <w:marTop w:val="0"/>
                      <w:marBottom w:val="30"/>
                      <w:divBdr>
                        <w:top w:val="none" w:sz="0" w:space="0" w:color="auto"/>
                        <w:left w:val="none" w:sz="0" w:space="0" w:color="auto"/>
                        <w:bottom w:val="none" w:sz="0" w:space="0" w:color="auto"/>
                        <w:right w:val="none" w:sz="0" w:space="0" w:color="auto"/>
                      </w:divBdr>
                      <w:divsChild>
                        <w:div w:id="712080900">
                          <w:marLeft w:val="0"/>
                          <w:marRight w:val="0"/>
                          <w:marTop w:val="0"/>
                          <w:marBottom w:val="0"/>
                          <w:divBdr>
                            <w:top w:val="none" w:sz="0" w:space="0" w:color="auto"/>
                            <w:left w:val="none" w:sz="0" w:space="0" w:color="auto"/>
                            <w:bottom w:val="none" w:sz="0" w:space="0" w:color="auto"/>
                            <w:right w:val="none" w:sz="0" w:space="0" w:color="auto"/>
                          </w:divBdr>
                          <w:divsChild>
                            <w:div w:id="871459425">
                              <w:marLeft w:val="0"/>
                              <w:marRight w:val="0"/>
                              <w:marTop w:val="0"/>
                              <w:marBottom w:val="0"/>
                              <w:divBdr>
                                <w:top w:val="none" w:sz="0" w:space="0" w:color="auto"/>
                                <w:left w:val="none" w:sz="0" w:space="0" w:color="auto"/>
                                <w:bottom w:val="none" w:sz="0" w:space="0" w:color="auto"/>
                                <w:right w:val="none" w:sz="0" w:space="0" w:color="auto"/>
                              </w:divBdr>
                              <w:divsChild>
                                <w:div w:id="2496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870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noveaspi.sk/products/lawText/1/49775/1/ASPI%253A/50/1976%20Zb."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C99AF-CB0D-4C87-BFF5-95A5AAB1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12119</Words>
  <Characters>69082</Characters>
  <Application>Microsoft Office Word</Application>
  <DocSecurity>0</DocSecurity>
  <Lines>575</Lines>
  <Paragraphs>162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Anicka</dc:creator>
  <cp:keywords/>
  <dc:description/>
  <cp:lastModifiedBy>Scholaris VO</cp:lastModifiedBy>
  <cp:revision>2</cp:revision>
  <cp:lastPrinted>2022-12-22T08:32:00Z</cp:lastPrinted>
  <dcterms:created xsi:type="dcterms:W3CDTF">2023-07-10T12:53:00Z</dcterms:created>
  <dcterms:modified xsi:type="dcterms:W3CDTF">2023-07-10T12:53:00Z</dcterms:modified>
</cp:coreProperties>
</file>