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207049E7"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8775E1" w:rsidRPr="008775E1">
        <w:rPr>
          <w:rFonts w:ascii="Arial" w:hAnsi="Arial" w:cs="Arial"/>
          <w:b/>
          <w:bCs/>
          <w:sz w:val="20"/>
        </w:rPr>
        <w:t>Výkon technického dozoru stavebníka stavby „</w:t>
      </w:r>
      <w:r w:rsidR="007119C3" w:rsidRPr="007119C3">
        <w:rPr>
          <w:rFonts w:ascii="Arial" w:hAnsi="Arial" w:cs="Arial"/>
          <w:b/>
          <w:bCs/>
          <w:sz w:val="20"/>
        </w:rPr>
        <w:t>EPC pro budovy města Znojma - výkon TDI“</w:t>
      </w:r>
      <w:r w:rsidR="007119C3">
        <w:rPr>
          <w:rFonts w:ascii="Arial" w:hAnsi="Arial" w:cs="Arial"/>
          <w:b/>
          <w:bCs/>
          <w:sz w:val="20"/>
        </w:rPr>
        <w:t xml:space="preserve"> </w:t>
      </w:r>
      <w:r w:rsidR="00E85E10">
        <w:rPr>
          <w:rFonts w:ascii="Arial" w:hAnsi="Arial" w:cs="Arial"/>
          <w:b/>
          <w:bCs/>
          <w:sz w:val="20"/>
          <w:szCs w:val="20"/>
        </w:rPr>
        <w:t xml:space="preserve">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proofErr w:type="spellStart"/>
      <w:r w:rsidR="006F722E">
        <w:rPr>
          <w:rFonts w:ascii="Arial" w:hAnsi="Arial" w:cs="Arial"/>
          <w:b/>
          <w:bCs/>
          <w:sz w:val="20"/>
          <w:szCs w:val="20"/>
        </w:rPr>
        <w:t>Obroková</w:t>
      </w:r>
      <w:proofErr w:type="spellEnd"/>
      <w:r w:rsidR="006F722E">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3AA66911" w14:textId="77777777" w:rsidR="007119C3" w:rsidRPr="00434922" w:rsidRDefault="007119C3" w:rsidP="007119C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8446C4">
        <w:rPr>
          <w:rFonts w:ascii="Arial" w:hAnsi="Arial" w:cs="Arial"/>
          <w:b/>
          <w:sz w:val="20"/>
          <w:szCs w:val="20"/>
          <w:highlight w:val="yellow"/>
        </w:rPr>
        <w:t>______________</w:t>
      </w:r>
      <w:r w:rsidRPr="00E85E10">
        <w:rPr>
          <w:rFonts w:ascii="Arial" w:hAnsi="Arial" w:cs="Arial"/>
          <w:b/>
          <w:sz w:val="20"/>
          <w:szCs w:val="20"/>
        </w:rPr>
        <w:t xml:space="preserve">, se sídlem </w:t>
      </w:r>
      <w:r w:rsidRPr="008446C4">
        <w:rPr>
          <w:rFonts w:ascii="Arial" w:hAnsi="Arial" w:cs="Arial"/>
          <w:b/>
          <w:sz w:val="20"/>
          <w:szCs w:val="20"/>
          <w:highlight w:val="yellow"/>
        </w:rPr>
        <w:t>__________________</w:t>
      </w:r>
      <w:r w:rsidRPr="00E85E10">
        <w:rPr>
          <w:rFonts w:ascii="Arial" w:hAnsi="Arial" w:cs="Arial"/>
          <w:b/>
          <w:sz w:val="20"/>
          <w:szCs w:val="20"/>
        </w:rPr>
        <w:t xml:space="preserve">, IČO: </w:t>
      </w:r>
      <w:r w:rsidRPr="008446C4">
        <w:rPr>
          <w:rFonts w:ascii="Arial" w:hAnsi="Arial" w:cs="Arial"/>
          <w:b/>
          <w:sz w:val="20"/>
          <w:szCs w:val="20"/>
          <w:highlight w:val="yellow"/>
        </w:rPr>
        <w:t>__________</w:t>
      </w:r>
      <w:r w:rsidRPr="00434922">
        <w:rPr>
          <w:rFonts w:ascii="Arial" w:hAnsi="Arial" w:cs="Arial"/>
          <w:b/>
          <w:sz w:val="20"/>
          <w:szCs w:val="20"/>
        </w:rPr>
        <w:t>,</w:t>
      </w:r>
      <w:r>
        <w:rPr>
          <w:rFonts w:ascii="Arial" w:hAnsi="Arial" w:cs="Arial"/>
          <w:b/>
          <w:sz w:val="20"/>
          <w:szCs w:val="20"/>
        </w:rPr>
        <w:t xml:space="preserve"> </w:t>
      </w:r>
      <w:r w:rsidRPr="00434922">
        <w:rPr>
          <w:rFonts w:ascii="Arial" w:hAnsi="Arial" w:cs="Arial"/>
          <w:b/>
          <w:sz w:val="20"/>
          <w:szCs w:val="20"/>
        </w:rPr>
        <w:t>který pod</w:t>
      </w:r>
      <w:r>
        <w:rPr>
          <w:rFonts w:ascii="Arial" w:hAnsi="Arial" w:cs="Arial"/>
          <w:b/>
          <w:sz w:val="20"/>
          <w:szCs w:val="20"/>
        </w:rPr>
        <w:t>al</w:t>
      </w:r>
      <w:r w:rsidRPr="00434922">
        <w:rPr>
          <w:rFonts w:ascii="Arial" w:hAnsi="Arial" w:cs="Arial"/>
          <w:b/>
          <w:sz w:val="20"/>
          <w:szCs w:val="20"/>
        </w:rPr>
        <w:t xml:space="preserve"> nabídku na veřejnou zakázku „</w:t>
      </w:r>
      <w:r w:rsidRPr="008775E1">
        <w:rPr>
          <w:rFonts w:ascii="Arial" w:hAnsi="Arial" w:cs="Arial"/>
          <w:b/>
          <w:bCs/>
          <w:sz w:val="20"/>
        </w:rPr>
        <w:t>Výkon technického dozoru stavebníka stavby „</w:t>
      </w:r>
      <w:r w:rsidRPr="007119C3">
        <w:rPr>
          <w:rFonts w:ascii="Arial" w:hAnsi="Arial" w:cs="Arial"/>
          <w:b/>
          <w:bCs/>
          <w:sz w:val="20"/>
        </w:rPr>
        <w:t>EPC pro budovy města Znojma - výkon TDI“</w:t>
      </w:r>
      <w:r>
        <w:rPr>
          <w:rFonts w:ascii="Arial" w:hAnsi="Arial" w:cs="Arial"/>
          <w:b/>
          <w:bCs/>
          <w:sz w:val="20"/>
        </w:rPr>
        <w:t xml:space="preserve"> </w:t>
      </w:r>
      <w:r>
        <w:rPr>
          <w:rFonts w:ascii="Arial" w:hAnsi="Arial" w:cs="Arial"/>
          <w:b/>
          <w:bCs/>
          <w:sz w:val="20"/>
          <w:szCs w:val="20"/>
        </w:rPr>
        <w:t xml:space="preserve">zadavatele Město Znojmo, se sídlem </w:t>
      </w:r>
      <w:proofErr w:type="spellStart"/>
      <w:r>
        <w:rPr>
          <w:rFonts w:ascii="Arial" w:hAnsi="Arial" w:cs="Arial"/>
          <w:b/>
          <w:bCs/>
          <w:sz w:val="20"/>
          <w:szCs w:val="20"/>
        </w:rPr>
        <w:t>Obroková</w:t>
      </w:r>
      <w:proofErr w:type="spellEnd"/>
      <w:r>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F46F3" w14:textId="77777777" w:rsidR="000827C5" w:rsidRDefault="000827C5" w:rsidP="00772419">
      <w:r>
        <w:separator/>
      </w:r>
    </w:p>
  </w:endnote>
  <w:endnote w:type="continuationSeparator" w:id="0">
    <w:p w14:paraId="27350305" w14:textId="77777777" w:rsidR="000827C5" w:rsidRDefault="000827C5" w:rsidP="00772419">
      <w:r>
        <w:continuationSeparator/>
      </w:r>
    </w:p>
  </w:endnote>
  <w:endnote w:type="continuationNotice" w:id="1">
    <w:p w14:paraId="18673F76" w14:textId="77777777" w:rsidR="000827C5" w:rsidRDefault="00082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D0A70" w14:textId="77777777" w:rsidR="000827C5" w:rsidRDefault="000827C5" w:rsidP="00772419">
      <w:r>
        <w:separator/>
      </w:r>
    </w:p>
  </w:footnote>
  <w:footnote w:type="continuationSeparator" w:id="0">
    <w:p w14:paraId="1E21615D" w14:textId="77777777" w:rsidR="000827C5" w:rsidRDefault="000827C5" w:rsidP="00772419">
      <w:r>
        <w:continuationSeparator/>
      </w:r>
    </w:p>
  </w:footnote>
  <w:footnote w:type="continuationNotice" w:id="1">
    <w:p w14:paraId="16CD793A" w14:textId="77777777" w:rsidR="000827C5" w:rsidRDefault="000827C5"/>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E50C0" w14:textId="35863F6B" w:rsidR="00781031" w:rsidRDefault="00EE429D" w:rsidP="008446C4">
    <w:pPr>
      <w:pStyle w:val="Zhlav"/>
      <w:rPr>
        <w:rFonts w:asciiTheme="minorHAnsi" w:hAnsiTheme="minorHAnsi" w:cstheme="minorHAnsi"/>
        <w:sz w:val="22"/>
        <w:szCs w:val="22"/>
      </w:rPr>
    </w:pPr>
    <w:r>
      <w:rPr>
        <w:noProof/>
      </w:rPr>
      <w:drawing>
        <wp:anchor distT="0" distB="0" distL="114300" distR="114300" simplePos="0" relativeHeight="251661312" behindDoc="1" locked="0" layoutInCell="1" allowOverlap="1" wp14:anchorId="1CB3C746" wp14:editId="6D096F26">
          <wp:simplePos x="0" y="0"/>
          <wp:positionH relativeFrom="margin">
            <wp:align>right</wp:align>
          </wp:positionH>
          <wp:positionV relativeFrom="paragraph">
            <wp:posOffset>-220980</wp:posOffset>
          </wp:positionV>
          <wp:extent cx="5759450" cy="474345"/>
          <wp:effectExtent l="0" t="0" r="0" b="1905"/>
          <wp:wrapNone/>
          <wp:docPr id="96564501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645011" name="Obrázek 965645011"/>
                  <pic:cNvPicPr/>
                </pic:nvPicPr>
                <pic:blipFill>
                  <a:blip r:embed="rId1">
                    <a:extLst>
                      <a:ext uri="{28A0092B-C50C-407E-A947-70E740481C1C}">
                        <a14:useLocalDpi xmlns:a14="http://schemas.microsoft.com/office/drawing/2010/main" val="0"/>
                      </a:ext>
                    </a:extLst>
                  </a:blip>
                  <a:stretch>
                    <a:fillRect/>
                  </a:stretch>
                </pic:blipFill>
                <pic:spPr>
                  <a:xfrm>
                    <a:off x="0" y="0"/>
                    <a:ext cx="5759450" cy="474345"/>
                  </a:xfrm>
                  <a:prstGeom prst="rect">
                    <a:avLst/>
                  </a:prstGeom>
                </pic:spPr>
              </pic:pic>
            </a:graphicData>
          </a:graphic>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7464BBDC"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DF69D3">
      <w:rPr>
        <w:rFonts w:asciiTheme="minorHAnsi" w:hAnsiTheme="minorHAnsi" w:cstheme="minorHAnsi"/>
        <w:sz w:val="22"/>
        <w:szCs w:val="22"/>
      </w:rPr>
      <w:t>10</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827C5"/>
    <w:rsid w:val="000B28F3"/>
    <w:rsid w:val="001D5240"/>
    <w:rsid w:val="001E7CA9"/>
    <w:rsid w:val="003402E3"/>
    <w:rsid w:val="00344461"/>
    <w:rsid w:val="00384691"/>
    <w:rsid w:val="00434922"/>
    <w:rsid w:val="00487852"/>
    <w:rsid w:val="0049481A"/>
    <w:rsid w:val="00494CE6"/>
    <w:rsid w:val="004B4FF2"/>
    <w:rsid w:val="004F5ED2"/>
    <w:rsid w:val="005202EA"/>
    <w:rsid w:val="00521535"/>
    <w:rsid w:val="00542D75"/>
    <w:rsid w:val="005E0094"/>
    <w:rsid w:val="005F4E9F"/>
    <w:rsid w:val="00642A38"/>
    <w:rsid w:val="0066456A"/>
    <w:rsid w:val="006C3393"/>
    <w:rsid w:val="006F234D"/>
    <w:rsid w:val="006F722E"/>
    <w:rsid w:val="0070044F"/>
    <w:rsid w:val="007119C3"/>
    <w:rsid w:val="00727D2D"/>
    <w:rsid w:val="00735EFB"/>
    <w:rsid w:val="00772419"/>
    <w:rsid w:val="00774599"/>
    <w:rsid w:val="00781031"/>
    <w:rsid w:val="007E2D1D"/>
    <w:rsid w:val="008109F7"/>
    <w:rsid w:val="008406A1"/>
    <w:rsid w:val="008446C4"/>
    <w:rsid w:val="0084714E"/>
    <w:rsid w:val="00851642"/>
    <w:rsid w:val="008775DC"/>
    <w:rsid w:val="008775E1"/>
    <w:rsid w:val="00896587"/>
    <w:rsid w:val="009133A2"/>
    <w:rsid w:val="009C0D75"/>
    <w:rsid w:val="00AD6913"/>
    <w:rsid w:val="00B61C96"/>
    <w:rsid w:val="00BC6B76"/>
    <w:rsid w:val="00CC4B50"/>
    <w:rsid w:val="00D00553"/>
    <w:rsid w:val="00DD600A"/>
    <w:rsid w:val="00DF69D3"/>
    <w:rsid w:val="00E37C39"/>
    <w:rsid w:val="00E85E10"/>
    <w:rsid w:val="00EA5B8D"/>
    <w:rsid w:val="00EB5501"/>
    <w:rsid w:val="00EE429D"/>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2" ma:contentTypeDescription="Vytvoří nový dokument" ma:contentTypeScope="" ma:versionID="b8df9de00b1783cc27173a4ed9e2d214">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84211965575603f8e3feb88c27089a07"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C95962-E38C-4DF4-9CAE-F04E7B8118E2}">
  <ds:schemaRefs>
    <ds:schemaRef ds:uri="http://schemas.microsoft.com/sharepoint/v3/contenttype/forms"/>
  </ds:schemaRefs>
</ds:datastoreItem>
</file>

<file path=customXml/itemProps2.xml><?xml version="1.0" encoding="utf-8"?>
<ds:datastoreItem xmlns:ds="http://schemas.openxmlformats.org/officeDocument/2006/customXml" ds:itemID="{8A595E10-8D97-4148-9102-066C3BC00E0C}"/>
</file>

<file path=customXml/itemProps3.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651</Words>
  <Characters>3841</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12</cp:revision>
  <dcterms:created xsi:type="dcterms:W3CDTF">2022-08-11T09:33:00Z</dcterms:created>
  <dcterms:modified xsi:type="dcterms:W3CDTF">2024-07-01T11:53:00Z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