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E4375" w:rsidRPr="00491C9D" w:rsidRDefault="007E4375" w:rsidP="007E4375">
      <w:pPr>
        <w:pStyle w:val="Style19"/>
        <w:keepNext/>
        <w:keepLines/>
        <w:shd w:val="clear" w:color="auto" w:fill="auto"/>
        <w:spacing w:before="0"/>
        <w:ind w:left="20"/>
        <w:jc w:val="left"/>
        <w:rPr>
          <w:rStyle w:val="CharStyle20"/>
          <w:rFonts w:ascii="Calibri" w:hAnsi="Calibri" w:cs="Calibri"/>
          <w:color w:val="000000"/>
          <w:szCs w:val="32"/>
        </w:rPr>
      </w:pPr>
      <w:bookmarkStart w:id="0" w:name="bookmark2"/>
      <w:r w:rsidRPr="00491C9D">
        <w:rPr>
          <w:rStyle w:val="CharStyle20"/>
          <w:rFonts w:ascii="Calibri" w:hAnsi="Calibri" w:cs="Calibri"/>
          <w:color w:val="000000"/>
          <w:szCs w:val="32"/>
        </w:rPr>
        <w:t>Príloha č. 3 súťažných podkladov – rámcová dohoda</w:t>
      </w:r>
    </w:p>
    <w:p w:rsidR="007E4375" w:rsidRPr="00491C9D" w:rsidRDefault="007E4375">
      <w:pPr>
        <w:pStyle w:val="Style19"/>
        <w:keepNext/>
        <w:keepLines/>
        <w:shd w:val="clear" w:color="auto" w:fill="auto"/>
        <w:spacing w:before="0"/>
        <w:ind w:left="20"/>
        <w:rPr>
          <w:rStyle w:val="CharStyle20"/>
          <w:rFonts w:ascii="Calibri" w:hAnsi="Calibri" w:cs="Calibri"/>
          <w:b/>
          <w:color w:val="000000"/>
          <w:sz w:val="32"/>
          <w:szCs w:val="32"/>
        </w:rPr>
      </w:pPr>
    </w:p>
    <w:p w:rsidR="007E4375" w:rsidRPr="00491C9D" w:rsidRDefault="007E4375">
      <w:pPr>
        <w:pStyle w:val="Style19"/>
        <w:keepNext/>
        <w:keepLines/>
        <w:shd w:val="clear" w:color="auto" w:fill="auto"/>
        <w:spacing w:before="0"/>
        <w:ind w:left="20"/>
        <w:rPr>
          <w:rStyle w:val="CharStyle20"/>
          <w:rFonts w:ascii="Calibri" w:hAnsi="Calibri" w:cs="Calibri"/>
          <w:b/>
          <w:color w:val="000000"/>
          <w:sz w:val="32"/>
          <w:szCs w:val="32"/>
        </w:rPr>
      </w:pPr>
    </w:p>
    <w:p w:rsidR="0061639E" w:rsidRPr="00491C9D" w:rsidRDefault="00A76069">
      <w:pPr>
        <w:pStyle w:val="Style19"/>
        <w:keepNext/>
        <w:keepLines/>
        <w:shd w:val="clear" w:color="auto" w:fill="auto"/>
        <w:spacing w:before="0"/>
        <w:ind w:left="20"/>
        <w:rPr>
          <w:rStyle w:val="CharStyle20"/>
          <w:rFonts w:ascii="Calibri" w:hAnsi="Calibri" w:cs="Calibri"/>
          <w:b/>
          <w:color w:val="000000"/>
          <w:sz w:val="32"/>
          <w:szCs w:val="32"/>
        </w:rPr>
      </w:pPr>
      <w:r w:rsidRPr="00491C9D">
        <w:rPr>
          <w:rStyle w:val="CharStyle20"/>
          <w:rFonts w:ascii="Calibri" w:hAnsi="Calibri" w:cs="Calibri"/>
          <w:b/>
          <w:color w:val="000000"/>
          <w:sz w:val="32"/>
          <w:szCs w:val="32"/>
        </w:rPr>
        <w:t>Rámcová dohoda</w:t>
      </w:r>
    </w:p>
    <w:bookmarkEnd w:id="0"/>
    <w:p w:rsidR="008D7CFE" w:rsidRPr="00491C9D" w:rsidRDefault="008D7CFE" w:rsidP="001D06A5">
      <w:pPr>
        <w:pStyle w:val="Style4"/>
        <w:shd w:val="clear" w:color="auto" w:fill="auto"/>
        <w:spacing w:before="0" w:after="266" w:line="274" w:lineRule="exact"/>
        <w:ind w:firstLine="0"/>
        <w:jc w:val="center"/>
        <w:rPr>
          <w:rFonts w:ascii="Calibri" w:hAnsi="Calibri" w:cs="Calibri"/>
          <w:sz w:val="22"/>
          <w:szCs w:val="22"/>
        </w:rPr>
      </w:pPr>
      <w:r w:rsidRPr="00491C9D">
        <w:rPr>
          <w:rStyle w:val="CharStyle15"/>
          <w:rFonts w:ascii="Calibri" w:hAnsi="Calibri" w:cs="Calibri"/>
          <w:color w:val="000000"/>
          <w:sz w:val="22"/>
          <w:szCs w:val="22"/>
        </w:rPr>
        <w:t>uzatvorená podľa § 2 ods. 5 písm. g</w:t>
      </w:r>
      <w:r w:rsidR="0061639E" w:rsidRPr="00491C9D">
        <w:rPr>
          <w:rStyle w:val="CharStyle15"/>
          <w:rFonts w:ascii="Calibri" w:hAnsi="Calibri" w:cs="Calibri"/>
          <w:color w:val="000000"/>
          <w:sz w:val="22"/>
          <w:szCs w:val="22"/>
        </w:rPr>
        <w:t>/</w:t>
      </w:r>
      <w:r w:rsidRPr="00491C9D">
        <w:rPr>
          <w:rStyle w:val="CharStyle15"/>
          <w:rFonts w:ascii="Calibri" w:hAnsi="Calibri" w:cs="Calibri"/>
          <w:color w:val="000000"/>
          <w:sz w:val="22"/>
          <w:szCs w:val="22"/>
        </w:rPr>
        <w:t xml:space="preserve"> a § 83 ods. 4 č. zákona č. 343/2015 Z. z. o verejnom obstarávaní a o zmene a doplnení niektorých zákonov (ďalej aj „ZVO“) a podľa § 409 a </w:t>
      </w:r>
      <w:proofErr w:type="spellStart"/>
      <w:r w:rsidRPr="00491C9D">
        <w:rPr>
          <w:rStyle w:val="CharStyle15"/>
          <w:rFonts w:ascii="Calibri" w:hAnsi="Calibri" w:cs="Calibri"/>
          <w:color w:val="000000"/>
          <w:sz w:val="22"/>
          <w:szCs w:val="22"/>
        </w:rPr>
        <w:t>nasl</w:t>
      </w:r>
      <w:proofErr w:type="spellEnd"/>
      <w:r w:rsidRPr="00491C9D">
        <w:rPr>
          <w:rStyle w:val="CharStyle15"/>
          <w:rFonts w:ascii="Calibri" w:hAnsi="Calibri" w:cs="Calibri"/>
          <w:color w:val="000000"/>
          <w:sz w:val="22"/>
          <w:szCs w:val="22"/>
        </w:rPr>
        <w:t>. zák. č. 513/1991 Zb. Obchodn</w:t>
      </w:r>
      <w:r w:rsidR="0061639E" w:rsidRPr="00491C9D">
        <w:rPr>
          <w:rStyle w:val="CharStyle15"/>
          <w:rFonts w:ascii="Calibri" w:hAnsi="Calibri" w:cs="Calibri"/>
          <w:color w:val="000000"/>
          <w:sz w:val="22"/>
          <w:szCs w:val="22"/>
        </w:rPr>
        <w:t>ého</w:t>
      </w:r>
      <w:r w:rsidRPr="00491C9D">
        <w:rPr>
          <w:rStyle w:val="CharStyle15"/>
          <w:rFonts w:ascii="Calibri" w:hAnsi="Calibri" w:cs="Calibri"/>
          <w:color w:val="000000"/>
          <w:sz w:val="22"/>
          <w:szCs w:val="22"/>
        </w:rPr>
        <w:t xml:space="preserve"> zákonník</w:t>
      </w:r>
      <w:r w:rsidR="0061639E" w:rsidRPr="00491C9D">
        <w:rPr>
          <w:rStyle w:val="CharStyle15"/>
          <w:rFonts w:ascii="Calibri" w:hAnsi="Calibri" w:cs="Calibri"/>
          <w:color w:val="000000"/>
          <w:sz w:val="22"/>
          <w:szCs w:val="22"/>
        </w:rPr>
        <w:t>a</w:t>
      </w:r>
      <w:r w:rsidRPr="00491C9D">
        <w:rPr>
          <w:rStyle w:val="CharStyle15"/>
          <w:rFonts w:ascii="Calibri" w:hAnsi="Calibri" w:cs="Calibri"/>
          <w:color w:val="000000"/>
          <w:sz w:val="22"/>
          <w:szCs w:val="22"/>
        </w:rPr>
        <w:t xml:space="preserve"> v znení neskorších predpisov</w:t>
      </w:r>
    </w:p>
    <w:p w:rsidR="0061639E" w:rsidRPr="00491C9D" w:rsidRDefault="0061639E" w:rsidP="0061639E">
      <w:pPr>
        <w:jc w:val="center"/>
        <w:rPr>
          <w:b/>
        </w:rPr>
      </w:pPr>
      <w:bookmarkStart w:id="1" w:name="bookmark3"/>
    </w:p>
    <w:p w:rsidR="0061639E" w:rsidRPr="00491C9D" w:rsidRDefault="0061639E" w:rsidP="0061639E">
      <w:pPr>
        <w:pBdr>
          <w:top w:val="single" w:sz="4" w:space="1" w:color="auto"/>
          <w:left w:val="single" w:sz="4" w:space="4" w:color="auto"/>
          <w:bottom w:val="single" w:sz="4" w:space="1" w:color="auto"/>
          <w:right w:val="single" w:sz="4" w:space="4" w:color="auto"/>
        </w:pBdr>
        <w:rPr>
          <w:rFonts w:ascii="Calibri" w:hAnsi="Calibri" w:cs="Calibri"/>
          <w:b/>
        </w:rPr>
      </w:pPr>
      <w:r w:rsidRPr="00491C9D">
        <w:rPr>
          <w:rFonts w:ascii="Calibri" w:hAnsi="Calibri" w:cs="Calibri"/>
          <w:b/>
        </w:rPr>
        <w:t xml:space="preserve">ev. č. </w:t>
      </w:r>
      <w:r w:rsidR="0007494F" w:rsidRPr="00491C9D">
        <w:rPr>
          <w:rFonts w:ascii="Calibri" w:hAnsi="Calibri" w:cs="Calibri"/>
          <w:b/>
        </w:rPr>
        <w:t>kupujúceho</w:t>
      </w:r>
      <w:r w:rsidRPr="00491C9D">
        <w:rPr>
          <w:rFonts w:ascii="Calibri" w:hAnsi="Calibri" w:cs="Calibri"/>
          <w:b/>
        </w:rPr>
        <w:t xml:space="preserve">:                                         </w:t>
      </w:r>
      <w:r w:rsidRPr="00491C9D">
        <w:rPr>
          <w:rFonts w:ascii="Calibri" w:hAnsi="Calibri" w:cs="Calibri"/>
          <w:b/>
        </w:rPr>
        <w:tab/>
      </w:r>
      <w:r w:rsidRPr="00491C9D">
        <w:rPr>
          <w:rFonts w:ascii="Calibri" w:hAnsi="Calibri" w:cs="Calibri"/>
          <w:b/>
        </w:rPr>
        <w:tab/>
        <w:t xml:space="preserve">ev. č. </w:t>
      </w:r>
      <w:r w:rsidR="0007494F" w:rsidRPr="00491C9D">
        <w:rPr>
          <w:rFonts w:ascii="Calibri" w:hAnsi="Calibri" w:cs="Calibri"/>
          <w:b/>
        </w:rPr>
        <w:t>predávajúceho</w:t>
      </w:r>
      <w:r w:rsidRPr="00491C9D">
        <w:rPr>
          <w:rFonts w:ascii="Calibri" w:hAnsi="Calibri" w:cs="Calibri"/>
          <w:b/>
        </w:rPr>
        <w:t xml:space="preserve">: </w:t>
      </w:r>
    </w:p>
    <w:p w:rsidR="0061639E" w:rsidRPr="00491C9D" w:rsidRDefault="0061639E" w:rsidP="0061639E">
      <w:pPr>
        <w:pBdr>
          <w:top w:val="single" w:sz="4" w:space="1" w:color="auto"/>
          <w:left w:val="single" w:sz="4" w:space="4" w:color="auto"/>
          <w:bottom w:val="single" w:sz="4" w:space="1" w:color="auto"/>
          <w:right w:val="single" w:sz="4" w:space="4" w:color="auto"/>
        </w:pBdr>
        <w:rPr>
          <w:b/>
        </w:rPr>
      </w:pPr>
    </w:p>
    <w:p w:rsidR="0061639E" w:rsidRPr="00491C9D" w:rsidRDefault="0061639E" w:rsidP="0061639E">
      <w:pPr>
        <w:pStyle w:val="Nzov"/>
        <w:rPr>
          <w:rFonts w:ascii="Arial" w:hAnsi="Arial"/>
          <w:b/>
          <w:color w:val="auto"/>
          <w:sz w:val="24"/>
        </w:rPr>
      </w:pPr>
    </w:p>
    <w:p w:rsidR="0061639E" w:rsidRPr="00491C9D" w:rsidRDefault="0061639E" w:rsidP="0061639E">
      <w:pPr>
        <w:pStyle w:val="Bezriadkovania"/>
        <w:rPr>
          <w:rStyle w:val="CharStyle10"/>
          <w:rFonts w:ascii="Calibri" w:hAnsi="Calibri" w:cs="Calibri"/>
          <w:szCs w:val="19"/>
        </w:rPr>
      </w:pPr>
    </w:p>
    <w:p w:rsidR="0061639E" w:rsidRPr="00491C9D" w:rsidRDefault="0061639E" w:rsidP="0061639E">
      <w:pPr>
        <w:pStyle w:val="Style19"/>
        <w:keepNext/>
        <w:keepLines/>
        <w:shd w:val="clear" w:color="auto" w:fill="auto"/>
        <w:spacing w:before="0"/>
        <w:ind w:left="20"/>
        <w:rPr>
          <w:rFonts w:ascii="Calibri" w:hAnsi="Calibri" w:cs="Calibri"/>
          <w:b w:val="0"/>
          <w:sz w:val="28"/>
          <w:szCs w:val="28"/>
        </w:rPr>
      </w:pPr>
      <w:r w:rsidRPr="00491C9D">
        <w:rPr>
          <w:rFonts w:ascii="Calibri" w:hAnsi="Calibri" w:cs="Calibri"/>
          <w:b w:val="0"/>
          <w:sz w:val="28"/>
          <w:szCs w:val="28"/>
        </w:rPr>
        <w:t>„</w:t>
      </w:r>
      <w:r w:rsidRPr="00491C9D">
        <w:rPr>
          <w:rStyle w:val="CharStyle20"/>
          <w:rFonts w:ascii="Calibri" w:hAnsi="Calibri" w:cs="Calibri"/>
          <w:b/>
          <w:color w:val="000000"/>
          <w:sz w:val="28"/>
          <w:szCs w:val="28"/>
        </w:rPr>
        <w:t xml:space="preserve">Chemický posypový materiál na posyp ciest </w:t>
      </w:r>
      <w:r w:rsidRPr="00491C9D">
        <w:rPr>
          <w:rFonts w:ascii="Calibri" w:hAnsi="Calibri" w:cs="Calibri"/>
          <w:sz w:val="28"/>
          <w:szCs w:val="28"/>
        </w:rPr>
        <w:t>( ďalej iba „tovar“ )“</w:t>
      </w:r>
    </w:p>
    <w:p w:rsidR="0061639E" w:rsidRPr="00491C9D" w:rsidRDefault="0061639E" w:rsidP="0061639E">
      <w:pPr>
        <w:pStyle w:val="Bezriadkovania"/>
        <w:jc w:val="center"/>
        <w:rPr>
          <w:rStyle w:val="CharStyle13"/>
          <w:rFonts w:ascii="Calibri" w:hAnsi="Calibri" w:cs="Calibri"/>
          <w:b w:val="0"/>
          <w:bCs/>
          <w:sz w:val="22"/>
          <w:szCs w:val="22"/>
        </w:rPr>
      </w:pPr>
      <w:r w:rsidRPr="00491C9D">
        <w:rPr>
          <w:rStyle w:val="CharStyle13"/>
          <w:rFonts w:ascii="Calibri" w:hAnsi="Calibri" w:cs="Calibri"/>
          <w:b w:val="0"/>
          <w:bCs/>
          <w:sz w:val="22"/>
          <w:szCs w:val="22"/>
        </w:rPr>
        <w:t>( ďalej iba „</w:t>
      </w:r>
      <w:r w:rsidR="00842168" w:rsidRPr="00491C9D">
        <w:rPr>
          <w:rStyle w:val="CharStyle13"/>
          <w:rFonts w:ascii="Calibri" w:hAnsi="Calibri" w:cs="Calibri"/>
          <w:b w:val="0"/>
          <w:bCs/>
          <w:sz w:val="22"/>
          <w:szCs w:val="22"/>
        </w:rPr>
        <w:t>z</w:t>
      </w:r>
      <w:r w:rsidRPr="00491C9D">
        <w:rPr>
          <w:rStyle w:val="CharStyle13"/>
          <w:rFonts w:ascii="Calibri" w:hAnsi="Calibri" w:cs="Calibri"/>
          <w:b w:val="0"/>
          <w:bCs/>
          <w:sz w:val="22"/>
          <w:szCs w:val="22"/>
        </w:rPr>
        <w:t xml:space="preserve">mluva“ </w:t>
      </w:r>
      <w:r w:rsidRPr="00491C9D">
        <w:rPr>
          <w:rStyle w:val="CharStyle10"/>
          <w:rFonts w:ascii="Calibri" w:hAnsi="Calibri" w:cs="Calibri"/>
          <w:sz w:val="22"/>
          <w:szCs w:val="22"/>
        </w:rPr>
        <w:t>v príslušnom gramatickom tvare</w:t>
      </w:r>
      <w:r w:rsidRPr="00491C9D">
        <w:rPr>
          <w:rStyle w:val="CharStyle13"/>
          <w:rFonts w:ascii="Calibri" w:hAnsi="Calibri" w:cs="Calibri"/>
          <w:b w:val="0"/>
          <w:bCs/>
          <w:sz w:val="22"/>
          <w:szCs w:val="22"/>
        </w:rPr>
        <w:t xml:space="preserve"> ) </w:t>
      </w:r>
    </w:p>
    <w:p w:rsidR="0061639E" w:rsidRPr="00491C9D" w:rsidRDefault="0061639E" w:rsidP="0061639E">
      <w:pPr>
        <w:pStyle w:val="Bezriadkovania"/>
        <w:jc w:val="center"/>
        <w:rPr>
          <w:rStyle w:val="CharStyle13"/>
          <w:rFonts w:ascii="Calibri" w:hAnsi="Calibri" w:cs="Calibri"/>
          <w:b w:val="0"/>
          <w:bCs/>
          <w:sz w:val="22"/>
          <w:szCs w:val="22"/>
        </w:rPr>
      </w:pPr>
    </w:p>
    <w:p w:rsidR="0061639E" w:rsidRPr="00491C9D" w:rsidRDefault="0061639E" w:rsidP="0061639E">
      <w:pPr>
        <w:pStyle w:val="Bezriadkovania"/>
        <w:jc w:val="center"/>
        <w:rPr>
          <w:rStyle w:val="CharStyle13"/>
          <w:rFonts w:ascii="Calibri" w:hAnsi="Calibri" w:cs="Calibri"/>
          <w:b w:val="0"/>
          <w:sz w:val="22"/>
          <w:szCs w:val="22"/>
        </w:rPr>
      </w:pPr>
      <w:r w:rsidRPr="00491C9D">
        <w:rPr>
          <w:rStyle w:val="CharStyle13"/>
          <w:rFonts w:ascii="Calibri" w:hAnsi="Calibri" w:cs="Calibri"/>
          <w:b w:val="0"/>
          <w:bCs/>
          <w:sz w:val="22"/>
          <w:szCs w:val="22"/>
        </w:rPr>
        <w:t>medzi týmito zmluvnými stranami:</w:t>
      </w:r>
    </w:p>
    <w:p w:rsidR="0061639E" w:rsidRPr="00491C9D" w:rsidRDefault="0061639E" w:rsidP="0061639E">
      <w:pPr>
        <w:autoSpaceDE w:val="0"/>
        <w:autoSpaceDN w:val="0"/>
        <w:adjustRightInd w:val="0"/>
        <w:ind w:left="-142"/>
        <w:rPr>
          <w:rFonts w:ascii="Calibri" w:hAnsi="Calibri" w:cs="Calibri"/>
          <w:b/>
          <w:bCs/>
          <w:sz w:val="22"/>
          <w:szCs w:val="22"/>
        </w:rPr>
      </w:pPr>
    </w:p>
    <w:p w:rsidR="0061639E" w:rsidRPr="00491C9D" w:rsidRDefault="0061639E" w:rsidP="0061639E">
      <w:pPr>
        <w:autoSpaceDE w:val="0"/>
        <w:autoSpaceDN w:val="0"/>
        <w:adjustRightInd w:val="0"/>
        <w:ind w:left="-142"/>
        <w:rPr>
          <w:rFonts w:ascii="Calibri" w:hAnsi="Calibri" w:cs="Calibri"/>
          <w:b/>
          <w:sz w:val="22"/>
          <w:szCs w:val="22"/>
        </w:rPr>
      </w:pPr>
      <w:r w:rsidRPr="00491C9D">
        <w:rPr>
          <w:rFonts w:ascii="Calibri" w:hAnsi="Calibri" w:cs="Calibri"/>
          <w:b/>
          <w:bCs/>
          <w:sz w:val="22"/>
          <w:szCs w:val="22"/>
        </w:rPr>
        <w:t xml:space="preserve">  Kupujúci : </w:t>
      </w:r>
      <w:r w:rsidRPr="00491C9D">
        <w:rPr>
          <w:rFonts w:ascii="Calibri" w:hAnsi="Calibri" w:cs="Calibri"/>
          <w:b/>
          <w:bCs/>
          <w:sz w:val="22"/>
          <w:szCs w:val="22"/>
        </w:rPr>
        <w:tab/>
      </w:r>
      <w:r w:rsidRPr="00491C9D">
        <w:rPr>
          <w:rFonts w:ascii="Calibri" w:hAnsi="Calibri" w:cs="Calibri"/>
          <w:b/>
          <w:bCs/>
          <w:sz w:val="22"/>
          <w:szCs w:val="22"/>
        </w:rPr>
        <w:tab/>
      </w:r>
      <w:r w:rsidRPr="00491C9D">
        <w:rPr>
          <w:rFonts w:ascii="Calibri" w:hAnsi="Calibri" w:cs="Calibri"/>
          <w:b/>
          <w:bCs/>
          <w:sz w:val="22"/>
          <w:szCs w:val="22"/>
        </w:rPr>
        <w:tab/>
        <w:t>Banskobystrická regionálna správa ciest, a.</w:t>
      </w:r>
      <w:r w:rsidR="00842168" w:rsidRPr="00491C9D">
        <w:rPr>
          <w:rFonts w:ascii="Calibri" w:hAnsi="Calibri" w:cs="Calibri"/>
          <w:b/>
          <w:bCs/>
          <w:sz w:val="22"/>
          <w:szCs w:val="22"/>
        </w:rPr>
        <w:t xml:space="preserve"> </w:t>
      </w:r>
      <w:r w:rsidRPr="00491C9D">
        <w:rPr>
          <w:rFonts w:ascii="Calibri" w:hAnsi="Calibri" w:cs="Calibri"/>
          <w:b/>
          <w:bCs/>
          <w:sz w:val="22"/>
          <w:szCs w:val="22"/>
        </w:rPr>
        <w:t>s.</w:t>
      </w:r>
    </w:p>
    <w:p w:rsidR="0061639E" w:rsidRPr="00491C9D" w:rsidRDefault="0061639E" w:rsidP="0061639E">
      <w:pPr>
        <w:tabs>
          <w:tab w:val="num" w:pos="284"/>
        </w:tabs>
        <w:ind w:left="-142" w:hanging="567"/>
        <w:rPr>
          <w:rFonts w:ascii="Calibri" w:hAnsi="Calibri" w:cs="Calibri"/>
          <w:sz w:val="22"/>
          <w:szCs w:val="22"/>
        </w:rPr>
      </w:pPr>
      <w:r w:rsidRPr="00491C9D">
        <w:rPr>
          <w:rFonts w:ascii="Calibri" w:hAnsi="Calibri" w:cs="Calibri"/>
          <w:sz w:val="22"/>
          <w:szCs w:val="22"/>
        </w:rPr>
        <w:t xml:space="preserve">             Sídlo : </w:t>
      </w:r>
      <w:r w:rsidRPr="00491C9D">
        <w:rPr>
          <w:rFonts w:ascii="Calibri" w:hAnsi="Calibri" w:cs="Calibri"/>
          <w:sz w:val="22"/>
          <w:szCs w:val="22"/>
        </w:rPr>
        <w:tab/>
      </w:r>
      <w:r w:rsidRPr="00491C9D">
        <w:rPr>
          <w:rFonts w:ascii="Calibri" w:hAnsi="Calibri" w:cs="Calibri"/>
          <w:sz w:val="22"/>
          <w:szCs w:val="22"/>
        </w:rPr>
        <w:tab/>
      </w:r>
      <w:r w:rsidRPr="00491C9D">
        <w:rPr>
          <w:rFonts w:ascii="Calibri" w:hAnsi="Calibri" w:cs="Calibri"/>
          <w:sz w:val="22"/>
          <w:szCs w:val="22"/>
        </w:rPr>
        <w:tab/>
      </w:r>
      <w:r w:rsidRPr="00491C9D">
        <w:rPr>
          <w:rFonts w:ascii="Calibri" w:hAnsi="Calibri" w:cs="Calibri"/>
          <w:sz w:val="22"/>
          <w:szCs w:val="22"/>
        </w:rPr>
        <w:tab/>
        <w:t>Majerská cesta 94, 974 96 Banská Bystrica</w:t>
      </w:r>
    </w:p>
    <w:p w:rsidR="0061639E" w:rsidRPr="00491C9D" w:rsidRDefault="001D06A5" w:rsidP="0061639E">
      <w:pPr>
        <w:tabs>
          <w:tab w:val="num" w:pos="284"/>
        </w:tabs>
        <w:ind w:left="-142"/>
        <w:rPr>
          <w:rFonts w:ascii="Calibri" w:hAnsi="Calibri" w:cs="Calibri"/>
          <w:sz w:val="22"/>
          <w:szCs w:val="22"/>
        </w:rPr>
      </w:pPr>
      <w:r w:rsidRPr="00491C9D">
        <w:rPr>
          <w:rFonts w:ascii="Calibri" w:hAnsi="Calibri" w:cs="Calibri"/>
          <w:sz w:val="22"/>
          <w:szCs w:val="22"/>
        </w:rPr>
        <w:t xml:space="preserve">  </w:t>
      </w:r>
      <w:r w:rsidR="0061639E" w:rsidRPr="00491C9D">
        <w:rPr>
          <w:rFonts w:ascii="Calibri" w:hAnsi="Calibri" w:cs="Calibri"/>
          <w:sz w:val="22"/>
          <w:szCs w:val="22"/>
        </w:rPr>
        <w:t xml:space="preserve">Právna forma : </w:t>
      </w:r>
      <w:r w:rsidR="0061639E" w:rsidRPr="00491C9D">
        <w:rPr>
          <w:rFonts w:ascii="Calibri" w:hAnsi="Calibri" w:cs="Calibri"/>
          <w:sz w:val="22"/>
          <w:szCs w:val="22"/>
        </w:rPr>
        <w:tab/>
      </w:r>
      <w:r w:rsidR="0061639E" w:rsidRPr="00491C9D">
        <w:rPr>
          <w:rFonts w:ascii="Calibri" w:hAnsi="Calibri" w:cs="Calibri"/>
          <w:sz w:val="22"/>
          <w:szCs w:val="22"/>
        </w:rPr>
        <w:tab/>
      </w:r>
      <w:r w:rsidRPr="00491C9D">
        <w:rPr>
          <w:rFonts w:ascii="Calibri" w:hAnsi="Calibri" w:cs="Calibri"/>
          <w:sz w:val="22"/>
          <w:szCs w:val="22"/>
        </w:rPr>
        <w:t xml:space="preserve">               </w:t>
      </w:r>
      <w:r w:rsidR="0061639E" w:rsidRPr="00491C9D">
        <w:rPr>
          <w:rFonts w:ascii="Calibri" w:hAnsi="Calibri" w:cs="Calibri"/>
          <w:sz w:val="22"/>
          <w:szCs w:val="22"/>
        </w:rPr>
        <w:t xml:space="preserve">Akciová spoločnosť, zapísaná v Obchodnom registri Okresného  </w:t>
      </w:r>
    </w:p>
    <w:p w:rsidR="0061639E" w:rsidRPr="00491C9D" w:rsidRDefault="0061639E" w:rsidP="0061639E">
      <w:pPr>
        <w:tabs>
          <w:tab w:val="num" w:pos="284"/>
        </w:tabs>
        <w:rPr>
          <w:rFonts w:ascii="Calibri" w:hAnsi="Calibri" w:cs="Calibri"/>
          <w:sz w:val="22"/>
          <w:szCs w:val="22"/>
        </w:rPr>
      </w:pPr>
      <w:r w:rsidRPr="00491C9D">
        <w:rPr>
          <w:rFonts w:ascii="Calibri" w:hAnsi="Calibri" w:cs="Calibri"/>
          <w:sz w:val="22"/>
          <w:szCs w:val="22"/>
        </w:rPr>
        <w:t xml:space="preserve">                                                </w:t>
      </w:r>
      <w:r w:rsidRPr="00491C9D">
        <w:rPr>
          <w:rFonts w:ascii="Calibri" w:hAnsi="Calibri" w:cs="Calibri"/>
          <w:sz w:val="22"/>
          <w:szCs w:val="22"/>
        </w:rPr>
        <w:tab/>
        <w:t>súdu B. Bystrica, Oddiel: Sa, Vložka: 909/S</w:t>
      </w:r>
    </w:p>
    <w:p w:rsidR="0061639E" w:rsidRPr="00491C9D" w:rsidRDefault="0061639E" w:rsidP="0061639E">
      <w:pPr>
        <w:tabs>
          <w:tab w:val="num" w:pos="284"/>
        </w:tabs>
        <w:ind w:left="-142" w:hanging="567"/>
        <w:rPr>
          <w:rFonts w:ascii="Calibri" w:hAnsi="Calibri" w:cs="Calibri"/>
          <w:sz w:val="22"/>
          <w:szCs w:val="22"/>
        </w:rPr>
      </w:pPr>
      <w:r w:rsidRPr="00491C9D">
        <w:rPr>
          <w:rFonts w:ascii="Calibri" w:hAnsi="Calibri" w:cs="Calibri"/>
          <w:sz w:val="22"/>
          <w:szCs w:val="22"/>
        </w:rPr>
        <w:t xml:space="preserve">             Zastúpen</w:t>
      </w:r>
      <w:r w:rsidR="00842168" w:rsidRPr="00491C9D">
        <w:rPr>
          <w:rFonts w:ascii="Calibri" w:hAnsi="Calibri" w:cs="Calibri"/>
          <w:sz w:val="22"/>
          <w:szCs w:val="22"/>
        </w:rPr>
        <w:t>á</w:t>
      </w:r>
      <w:r w:rsidRPr="00491C9D">
        <w:rPr>
          <w:rFonts w:ascii="Calibri" w:hAnsi="Calibri" w:cs="Calibri"/>
          <w:sz w:val="22"/>
          <w:szCs w:val="22"/>
        </w:rPr>
        <w:t xml:space="preserve"> :</w:t>
      </w:r>
      <w:r w:rsidRPr="00491C9D">
        <w:rPr>
          <w:rFonts w:ascii="Calibri" w:hAnsi="Calibri" w:cs="Calibri"/>
          <w:sz w:val="22"/>
          <w:szCs w:val="22"/>
        </w:rPr>
        <w:tab/>
      </w:r>
      <w:r w:rsidRPr="00491C9D">
        <w:rPr>
          <w:rFonts w:ascii="Calibri" w:hAnsi="Calibri" w:cs="Calibri"/>
          <w:sz w:val="22"/>
          <w:szCs w:val="22"/>
        </w:rPr>
        <w:tab/>
      </w:r>
      <w:r w:rsidRPr="00491C9D">
        <w:rPr>
          <w:rFonts w:ascii="Calibri" w:hAnsi="Calibri" w:cs="Calibri"/>
          <w:sz w:val="22"/>
          <w:szCs w:val="22"/>
        </w:rPr>
        <w:tab/>
        <w:t xml:space="preserve">Ing. Ján </w:t>
      </w:r>
      <w:proofErr w:type="spellStart"/>
      <w:r w:rsidRPr="00491C9D">
        <w:rPr>
          <w:rFonts w:ascii="Calibri" w:hAnsi="Calibri" w:cs="Calibri"/>
          <w:sz w:val="22"/>
          <w:szCs w:val="22"/>
        </w:rPr>
        <w:t>Butkovský</w:t>
      </w:r>
      <w:proofErr w:type="spellEnd"/>
      <w:r w:rsidRPr="00491C9D">
        <w:rPr>
          <w:rFonts w:ascii="Calibri" w:hAnsi="Calibri" w:cs="Calibri"/>
          <w:sz w:val="22"/>
          <w:szCs w:val="22"/>
        </w:rPr>
        <w:t xml:space="preserve"> - predseda predstavenstva </w:t>
      </w:r>
    </w:p>
    <w:p w:rsidR="0061639E" w:rsidRPr="00491C9D" w:rsidRDefault="0061639E" w:rsidP="0061639E">
      <w:pPr>
        <w:tabs>
          <w:tab w:val="num" w:pos="284"/>
        </w:tabs>
        <w:ind w:left="2832" w:hanging="567"/>
        <w:rPr>
          <w:rFonts w:ascii="Calibri" w:hAnsi="Calibri" w:cs="Calibri"/>
          <w:sz w:val="22"/>
          <w:szCs w:val="22"/>
        </w:rPr>
      </w:pPr>
      <w:r w:rsidRPr="00491C9D">
        <w:rPr>
          <w:rFonts w:ascii="Calibri" w:hAnsi="Calibri" w:cs="Calibri"/>
          <w:sz w:val="22"/>
          <w:szCs w:val="22"/>
        </w:rPr>
        <w:t xml:space="preserve">         </w:t>
      </w:r>
      <w:r w:rsidRPr="00491C9D">
        <w:rPr>
          <w:rFonts w:ascii="Calibri" w:hAnsi="Calibri" w:cs="Calibri"/>
          <w:sz w:val="22"/>
          <w:szCs w:val="22"/>
        </w:rPr>
        <w:tab/>
        <w:t xml:space="preserve"> JUDr. Drahomír Ivan– podpredseda predstavenstva</w:t>
      </w:r>
    </w:p>
    <w:p w:rsidR="0061639E" w:rsidRPr="00491C9D" w:rsidRDefault="0061639E" w:rsidP="0061639E">
      <w:pPr>
        <w:tabs>
          <w:tab w:val="num" w:pos="284"/>
        </w:tabs>
        <w:rPr>
          <w:rFonts w:ascii="Calibri" w:hAnsi="Calibri" w:cs="Calibri"/>
          <w:sz w:val="22"/>
          <w:szCs w:val="22"/>
        </w:rPr>
      </w:pPr>
      <w:r w:rsidRPr="00491C9D">
        <w:rPr>
          <w:rFonts w:ascii="Calibri" w:hAnsi="Calibri" w:cs="Calibri"/>
          <w:sz w:val="22"/>
          <w:szCs w:val="22"/>
        </w:rPr>
        <w:t xml:space="preserve">IČO : </w:t>
      </w:r>
      <w:r w:rsidRPr="00491C9D">
        <w:rPr>
          <w:rFonts w:ascii="Calibri" w:hAnsi="Calibri" w:cs="Calibri"/>
          <w:sz w:val="22"/>
          <w:szCs w:val="22"/>
        </w:rPr>
        <w:tab/>
      </w:r>
      <w:r w:rsidRPr="00491C9D">
        <w:rPr>
          <w:rFonts w:ascii="Calibri" w:hAnsi="Calibri" w:cs="Calibri"/>
          <w:sz w:val="22"/>
          <w:szCs w:val="22"/>
        </w:rPr>
        <w:tab/>
        <w:t xml:space="preserve">           </w:t>
      </w:r>
      <w:r w:rsidRPr="00491C9D">
        <w:rPr>
          <w:rFonts w:ascii="Calibri" w:hAnsi="Calibri" w:cs="Calibri"/>
          <w:sz w:val="22"/>
          <w:szCs w:val="22"/>
        </w:rPr>
        <w:tab/>
      </w:r>
      <w:r w:rsidRPr="00491C9D">
        <w:rPr>
          <w:rFonts w:ascii="Calibri" w:hAnsi="Calibri" w:cs="Calibri"/>
          <w:sz w:val="22"/>
          <w:szCs w:val="22"/>
        </w:rPr>
        <w:tab/>
        <w:t>36 836 567</w:t>
      </w:r>
    </w:p>
    <w:p w:rsidR="0061639E" w:rsidRPr="00491C9D" w:rsidRDefault="0061639E" w:rsidP="0061639E">
      <w:pPr>
        <w:tabs>
          <w:tab w:val="num" w:pos="284"/>
        </w:tabs>
        <w:rPr>
          <w:rFonts w:ascii="Calibri" w:hAnsi="Calibri" w:cs="Calibri"/>
          <w:sz w:val="22"/>
          <w:szCs w:val="22"/>
        </w:rPr>
      </w:pPr>
      <w:r w:rsidRPr="00491C9D">
        <w:rPr>
          <w:rFonts w:ascii="Calibri" w:hAnsi="Calibri" w:cs="Calibri"/>
          <w:sz w:val="22"/>
          <w:szCs w:val="22"/>
        </w:rPr>
        <w:t xml:space="preserve">DIČ: </w:t>
      </w:r>
      <w:r w:rsidRPr="00491C9D">
        <w:rPr>
          <w:rFonts w:ascii="Calibri" w:hAnsi="Calibri" w:cs="Calibri"/>
          <w:sz w:val="22"/>
          <w:szCs w:val="22"/>
        </w:rPr>
        <w:tab/>
      </w:r>
      <w:r w:rsidRPr="00491C9D">
        <w:rPr>
          <w:rFonts w:ascii="Calibri" w:hAnsi="Calibri" w:cs="Calibri"/>
          <w:sz w:val="22"/>
          <w:szCs w:val="22"/>
        </w:rPr>
        <w:tab/>
        <w:t xml:space="preserve">           </w:t>
      </w:r>
      <w:r w:rsidRPr="00491C9D">
        <w:rPr>
          <w:rFonts w:ascii="Calibri" w:hAnsi="Calibri" w:cs="Calibri"/>
          <w:sz w:val="22"/>
          <w:szCs w:val="22"/>
        </w:rPr>
        <w:tab/>
      </w:r>
      <w:r w:rsidRPr="00491C9D">
        <w:rPr>
          <w:rFonts w:ascii="Calibri" w:hAnsi="Calibri" w:cs="Calibri"/>
          <w:sz w:val="22"/>
          <w:szCs w:val="22"/>
        </w:rPr>
        <w:tab/>
        <w:t>2022451189</w:t>
      </w:r>
    </w:p>
    <w:p w:rsidR="0061639E" w:rsidRPr="00491C9D" w:rsidRDefault="0061639E" w:rsidP="0061639E">
      <w:pPr>
        <w:tabs>
          <w:tab w:val="num" w:pos="284"/>
        </w:tabs>
        <w:rPr>
          <w:rFonts w:ascii="Calibri" w:hAnsi="Calibri" w:cs="Calibri"/>
          <w:sz w:val="22"/>
          <w:szCs w:val="22"/>
        </w:rPr>
      </w:pPr>
      <w:r w:rsidRPr="00491C9D">
        <w:rPr>
          <w:rFonts w:ascii="Calibri" w:hAnsi="Calibri" w:cs="Calibri"/>
          <w:sz w:val="22"/>
          <w:szCs w:val="22"/>
        </w:rPr>
        <w:t xml:space="preserve">IČ DPH : </w:t>
      </w:r>
      <w:r w:rsidRPr="00491C9D">
        <w:rPr>
          <w:rFonts w:ascii="Calibri" w:hAnsi="Calibri" w:cs="Calibri"/>
          <w:sz w:val="22"/>
          <w:szCs w:val="22"/>
        </w:rPr>
        <w:tab/>
      </w:r>
      <w:r w:rsidRPr="00491C9D">
        <w:rPr>
          <w:rFonts w:ascii="Calibri" w:hAnsi="Calibri" w:cs="Calibri"/>
          <w:sz w:val="22"/>
          <w:szCs w:val="22"/>
        </w:rPr>
        <w:tab/>
        <w:t xml:space="preserve">           </w:t>
      </w:r>
      <w:r w:rsidRPr="00491C9D">
        <w:rPr>
          <w:rFonts w:ascii="Calibri" w:hAnsi="Calibri" w:cs="Calibri"/>
          <w:sz w:val="22"/>
          <w:szCs w:val="22"/>
        </w:rPr>
        <w:tab/>
        <w:t>SK2022451189</w:t>
      </w:r>
    </w:p>
    <w:p w:rsidR="0061639E" w:rsidRPr="00491C9D" w:rsidRDefault="0061639E" w:rsidP="0061639E">
      <w:pPr>
        <w:tabs>
          <w:tab w:val="num" w:pos="284"/>
        </w:tabs>
        <w:rPr>
          <w:rFonts w:ascii="Calibri" w:hAnsi="Calibri" w:cs="Calibri"/>
          <w:sz w:val="22"/>
          <w:szCs w:val="22"/>
        </w:rPr>
      </w:pPr>
      <w:r w:rsidRPr="00491C9D">
        <w:rPr>
          <w:rFonts w:ascii="Calibri" w:hAnsi="Calibri" w:cs="Calibri"/>
          <w:sz w:val="22"/>
          <w:szCs w:val="22"/>
        </w:rPr>
        <w:t xml:space="preserve">Bankové spojenie: </w:t>
      </w:r>
      <w:r w:rsidRPr="00491C9D">
        <w:rPr>
          <w:rFonts w:ascii="Calibri" w:hAnsi="Calibri" w:cs="Calibri"/>
          <w:sz w:val="22"/>
          <w:szCs w:val="22"/>
        </w:rPr>
        <w:tab/>
        <w:t xml:space="preserve">           </w:t>
      </w:r>
      <w:r w:rsidRPr="00491C9D">
        <w:rPr>
          <w:rFonts w:ascii="Calibri" w:hAnsi="Calibri" w:cs="Calibri"/>
          <w:sz w:val="22"/>
          <w:szCs w:val="22"/>
        </w:rPr>
        <w:tab/>
        <w:t>VÚB a.s., pobočka Banská Bystrica</w:t>
      </w:r>
    </w:p>
    <w:p w:rsidR="0061639E" w:rsidRPr="00491C9D" w:rsidRDefault="0061639E" w:rsidP="0061639E">
      <w:pPr>
        <w:tabs>
          <w:tab w:val="num" w:pos="284"/>
        </w:tabs>
        <w:rPr>
          <w:rFonts w:ascii="Calibri" w:hAnsi="Calibri" w:cs="Calibri"/>
          <w:sz w:val="22"/>
          <w:szCs w:val="22"/>
        </w:rPr>
      </w:pPr>
      <w:r w:rsidRPr="00491C9D">
        <w:rPr>
          <w:rFonts w:ascii="Calibri" w:hAnsi="Calibri" w:cs="Calibri"/>
          <w:sz w:val="22"/>
          <w:szCs w:val="22"/>
        </w:rPr>
        <w:t xml:space="preserve">IBAN: </w:t>
      </w:r>
      <w:r w:rsidRPr="00491C9D">
        <w:rPr>
          <w:rFonts w:ascii="Calibri" w:hAnsi="Calibri" w:cs="Calibri"/>
          <w:sz w:val="22"/>
          <w:szCs w:val="22"/>
        </w:rPr>
        <w:tab/>
      </w:r>
      <w:r w:rsidRPr="00491C9D">
        <w:rPr>
          <w:rFonts w:ascii="Calibri" w:hAnsi="Calibri" w:cs="Calibri"/>
          <w:sz w:val="22"/>
          <w:szCs w:val="22"/>
        </w:rPr>
        <w:tab/>
        <w:t xml:space="preserve">           </w:t>
      </w:r>
      <w:r w:rsidRPr="00491C9D">
        <w:rPr>
          <w:rFonts w:ascii="Calibri" w:hAnsi="Calibri" w:cs="Calibri"/>
          <w:sz w:val="22"/>
          <w:szCs w:val="22"/>
        </w:rPr>
        <w:tab/>
      </w:r>
      <w:r w:rsidRPr="00491C9D">
        <w:rPr>
          <w:rFonts w:ascii="Calibri" w:hAnsi="Calibri" w:cs="Calibri"/>
          <w:sz w:val="22"/>
          <w:szCs w:val="22"/>
        </w:rPr>
        <w:tab/>
        <w:t>SK82 0200 0000 0021 8394 4256</w:t>
      </w:r>
    </w:p>
    <w:p w:rsidR="0061639E" w:rsidRPr="00491C9D" w:rsidRDefault="0061639E" w:rsidP="0061639E">
      <w:pPr>
        <w:tabs>
          <w:tab w:val="num" w:pos="284"/>
        </w:tabs>
        <w:rPr>
          <w:rFonts w:ascii="Calibri" w:hAnsi="Calibri" w:cs="Calibri"/>
          <w:sz w:val="22"/>
          <w:szCs w:val="22"/>
        </w:rPr>
      </w:pPr>
      <w:r w:rsidRPr="00491C9D">
        <w:rPr>
          <w:rFonts w:ascii="Calibri" w:hAnsi="Calibri" w:cs="Calibri"/>
          <w:sz w:val="22"/>
          <w:szCs w:val="22"/>
        </w:rPr>
        <w:t>Telefón/ fax :</w:t>
      </w:r>
      <w:r w:rsidRPr="00491C9D">
        <w:rPr>
          <w:rFonts w:ascii="Calibri" w:hAnsi="Calibri" w:cs="Calibri"/>
          <w:sz w:val="22"/>
          <w:szCs w:val="22"/>
        </w:rPr>
        <w:tab/>
        <w:t xml:space="preserve">           </w:t>
      </w:r>
      <w:r w:rsidRPr="00491C9D">
        <w:rPr>
          <w:rFonts w:ascii="Calibri" w:hAnsi="Calibri" w:cs="Calibri"/>
          <w:sz w:val="22"/>
          <w:szCs w:val="22"/>
        </w:rPr>
        <w:tab/>
      </w:r>
      <w:r w:rsidRPr="00491C9D">
        <w:rPr>
          <w:rFonts w:ascii="Calibri" w:hAnsi="Calibri" w:cs="Calibri"/>
          <w:sz w:val="22"/>
          <w:szCs w:val="22"/>
        </w:rPr>
        <w:tab/>
        <w:t>048/41 42 761, 048/47 27 365</w:t>
      </w:r>
    </w:p>
    <w:p w:rsidR="0061639E" w:rsidRPr="00491C9D" w:rsidRDefault="0061639E" w:rsidP="0061639E">
      <w:pPr>
        <w:tabs>
          <w:tab w:val="left" w:pos="1140"/>
        </w:tabs>
        <w:rPr>
          <w:rStyle w:val="CharStyle10"/>
          <w:rFonts w:ascii="Calibri" w:hAnsi="Calibri" w:cs="Calibri"/>
          <w:sz w:val="22"/>
          <w:szCs w:val="22"/>
        </w:rPr>
      </w:pPr>
    </w:p>
    <w:p w:rsidR="0061639E" w:rsidRPr="00491C9D" w:rsidRDefault="0061639E" w:rsidP="0061639E">
      <w:pPr>
        <w:tabs>
          <w:tab w:val="left" w:pos="1140"/>
        </w:tabs>
        <w:rPr>
          <w:rFonts w:ascii="Calibri" w:hAnsi="Calibri" w:cs="Calibri"/>
          <w:sz w:val="22"/>
          <w:szCs w:val="22"/>
        </w:rPr>
      </w:pPr>
      <w:r w:rsidRPr="00491C9D">
        <w:rPr>
          <w:rStyle w:val="CharStyle10"/>
          <w:rFonts w:ascii="Calibri" w:hAnsi="Calibri" w:cs="Calibri"/>
          <w:sz w:val="22"/>
          <w:szCs w:val="22"/>
        </w:rPr>
        <w:t>(ďalej len „objednávateľ" alebo „kupujúci“ v príslušnom gramatickom tvare)</w:t>
      </w:r>
    </w:p>
    <w:p w:rsidR="0061639E" w:rsidRPr="00491C9D" w:rsidRDefault="0061639E" w:rsidP="0061639E">
      <w:pPr>
        <w:tabs>
          <w:tab w:val="left" w:pos="1140"/>
        </w:tabs>
        <w:rPr>
          <w:rStyle w:val="CharStyle10"/>
          <w:rFonts w:ascii="Calibri" w:hAnsi="Calibri" w:cs="Calibri"/>
          <w:sz w:val="22"/>
          <w:szCs w:val="22"/>
        </w:rPr>
      </w:pPr>
    </w:p>
    <w:p w:rsidR="0061639E" w:rsidRPr="00491C9D" w:rsidRDefault="0061639E" w:rsidP="0061639E">
      <w:pPr>
        <w:contextualSpacing/>
        <w:jc w:val="both"/>
        <w:rPr>
          <w:rFonts w:ascii="Calibri" w:hAnsi="Calibri" w:cs="Calibri"/>
          <w:sz w:val="22"/>
          <w:szCs w:val="22"/>
        </w:rPr>
      </w:pPr>
      <w:r w:rsidRPr="00491C9D">
        <w:rPr>
          <w:rFonts w:ascii="Calibri" w:hAnsi="Calibri" w:cs="Calibri"/>
          <w:b/>
          <w:sz w:val="22"/>
          <w:szCs w:val="22"/>
        </w:rPr>
        <w:t>Predávajúci:</w:t>
      </w:r>
      <w:r w:rsidRPr="00491C9D">
        <w:rPr>
          <w:rFonts w:ascii="Calibri" w:hAnsi="Calibri" w:cs="Calibri"/>
          <w:b/>
          <w:sz w:val="22"/>
          <w:szCs w:val="22"/>
        </w:rPr>
        <w:tab/>
      </w:r>
      <w:r w:rsidRPr="00491C9D">
        <w:rPr>
          <w:rFonts w:ascii="Calibri" w:hAnsi="Calibri" w:cs="Calibri"/>
          <w:b/>
          <w:sz w:val="22"/>
          <w:szCs w:val="22"/>
        </w:rPr>
        <w:tab/>
      </w:r>
    </w:p>
    <w:p w:rsidR="0061639E" w:rsidRPr="00491C9D" w:rsidRDefault="0061639E" w:rsidP="0061639E">
      <w:pPr>
        <w:ind w:hanging="284"/>
        <w:rPr>
          <w:rFonts w:ascii="Calibri" w:hAnsi="Calibri" w:cs="Calibri"/>
          <w:sz w:val="22"/>
          <w:szCs w:val="22"/>
        </w:rPr>
      </w:pPr>
      <w:r w:rsidRPr="00491C9D">
        <w:rPr>
          <w:rFonts w:ascii="Calibri" w:hAnsi="Calibri" w:cs="Calibri"/>
          <w:b/>
          <w:sz w:val="22"/>
          <w:szCs w:val="22"/>
        </w:rPr>
        <w:tab/>
      </w:r>
      <w:r w:rsidRPr="00491C9D">
        <w:rPr>
          <w:rFonts w:ascii="Calibri" w:hAnsi="Calibri" w:cs="Calibri"/>
          <w:sz w:val="22"/>
          <w:szCs w:val="22"/>
        </w:rPr>
        <w:t>Sídlo:</w:t>
      </w:r>
    </w:p>
    <w:p w:rsidR="0061639E" w:rsidRPr="00491C9D" w:rsidRDefault="0061639E" w:rsidP="0061639E">
      <w:pPr>
        <w:ind w:hanging="284"/>
        <w:rPr>
          <w:rFonts w:ascii="Calibri" w:hAnsi="Calibri" w:cs="Calibri"/>
          <w:sz w:val="22"/>
          <w:szCs w:val="22"/>
        </w:rPr>
      </w:pPr>
      <w:r w:rsidRPr="00491C9D">
        <w:rPr>
          <w:rFonts w:ascii="Calibri" w:hAnsi="Calibri" w:cs="Calibri"/>
          <w:sz w:val="22"/>
          <w:szCs w:val="22"/>
        </w:rPr>
        <w:tab/>
        <w:t xml:space="preserve">Právna forma:                     </w:t>
      </w:r>
    </w:p>
    <w:p w:rsidR="0061639E" w:rsidRPr="00491C9D" w:rsidRDefault="0061639E" w:rsidP="0061639E">
      <w:pPr>
        <w:rPr>
          <w:rFonts w:ascii="Calibri" w:hAnsi="Calibri" w:cs="Calibri"/>
          <w:sz w:val="22"/>
          <w:szCs w:val="22"/>
        </w:rPr>
      </w:pPr>
      <w:r w:rsidRPr="00491C9D">
        <w:rPr>
          <w:rFonts w:ascii="Calibri" w:hAnsi="Calibri" w:cs="Calibri"/>
          <w:sz w:val="22"/>
          <w:szCs w:val="22"/>
        </w:rPr>
        <w:t>Štatutárny orgán:</w:t>
      </w:r>
      <w:r w:rsidRPr="00491C9D">
        <w:rPr>
          <w:rFonts w:ascii="Calibri" w:hAnsi="Calibri" w:cs="Calibri"/>
          <w:sz w:val="22"/>
          <w:szCs w:val="22"/>
        </w:rPr>
        <w:tab/>
      </w:r>
    </w:p>
    <w:p w:rsidR="0061639E" w:rsidRPr="00491C9D" w:rsidRDefault="0061639E" w:rsidP="0061639E">
      <w:pPr>
        <w:rPr>
          <w:rFonts w:ascii="Calibri" w:hAnsi="Calibri" w:cs="Calibri"/>
          <w:sz w:val="22"/>
          <w:szCs w:val="22"/>
        </w:rPr>
      </w:pPr>
      <w:r w:rsidRPr="00491C9D">
        <w:rPr>
          <w:rFonts w:ascii="Calibri" w:hAnsi="Calibri" w:cs="Calibri"/>
          <w:sz w:val="22"/>
          <w:szCs w:val="22"/>
        </w:rPr>
        <w:t>IČO:</w:t>
      </w:r>
      <w:r w:rsidRPr="00491C9D">
        <w:rPr>
          <w:rFonts w:ascii="Calibri" w:hAnsi="Calibri" w:cs="Calibri"/>
          <w:sz w:val="22"/>
          <w:szCs w:val="22"/>
        </w:rPr>
        <w:tab/>
      </w:r>
      <w:r w:rsidRPr="00491C9D">
        <w:rPr>
          <w:rFonts w:ascii="Calibri" w:hAnsi="Calibri" w:cs="Calibri"/>
          <w:sz w:val="22"/>
          <w:szCs w:val="22"/>
        </w:rPr>
        <w:tab/>
      </w:r>
      <w:r w:rsidRPr="00491C9D">
        <w:rPr>
          <w:rFonts w:ascii="Calibri" w:hAnsi="Calibri" w:cs="Calibri"/>
          <w:sz w:val="22"/>
          <w:szCs w:val="22"/>
        </w:rPr>
        <w:tab/>
      </w:r>
      <w:r w:rsidRPr="00491C9D">
        <w:rPr>
          <w:rFonts w:ascii="Calibri" w:hAnsi="Calibri" w:cs="Calibri"/>
          <w:sz w:val="22"/>
          <w:szCs w:val="22"/>
        </w:rPr>
        <w:tab/>
      </w:r>
    </w:p>
    <w:p w:rsidR="0061639E" w:rsidRPr="00491C9D" w:rsidRDefault="0061639E" w:rsidP="0061639E">
      <w:pPr>
        <w:ind w:hanging="284"/>
        <w:rPr>
          <w:rFonts w:ascii="Calibri" w:hAnsi="Calibri" w:cs="Calibri"/>
          <w:sz w:val="22"/>
          <w:szCs w:val="22"/>
        </w:rPr>
      </w:pPr>
      <w:r w:rsidRPr="00491C9D">
        <w:rPr>
          <w:rFonts w:ascii="Calibri" w:hAnsi="Calibri" w:cs="Calibri"/>
          <w:sz w:val="22"/>
          <w:szCs w:val="22"/>
        </w:rPr>
        <w:tab/>
        <w:t>DIČ:</w:t>
      </w:r>
      <w:r w:rsidRPr="00491C9D">
        <w:rPr>
          <w:rFonts w:ascii="Calibri" w:hAnsi="Calibri" w:cs="Calibri"/>
          <w:sz w:val="22"/>
          <w:szCs w:val="22"/>
        </w:rPr>
        <w:tab/>
      </w:r>
      <w:r w:rsidRPr="00491C9D">
        <w:rPr>
          <w:rFonts w:ascii="Calibri" w:hAnsi="Calibri" w:cs="Calibri"/>
          <w:sz w:val="22"/>
          <w:szCs w:val="22"/>
        </w:rPr>
        <w:tab/>
      </w:r>
    </w:p>
    <w:p w:rsidR="0061639E" w:rsidRPr="00491C9D" w:rsidRDefault="0061639E" w:rsidP="0061639E">
      <w:pPr>
        <w:ind w:hanging="284"/>
        <w:rPr>
          <w:rFonts w:ascii="Calibri" w:hAnsi="Calibri" w:cs="Calibri"/>
          <w:sz w:val="22"/>
          <w:szCs w:val="22"/>
        </w:rPr>
      </w:pPr>
      <w:r w:rsidRPr="00491C9D">
        <w:rPr>
          <w:rFonts w:ascii="Calibri" w:hAnsi="Calibri" w:cs="Calibri"/>
          <w:sz w:val="22"/>
          <w:szCs w:val="22"/>
        </w:rPr>
        <w:tab/>
        <w:t>IČ DPH:</w:t>
      </w:r>
      <w:r w:rsidRPr="00491C9D">
        <w:rPr>
          <w:rFonts w:ascii="Calibri" w:hAnsi="Calibri" w:cs="Calibri"/>
          <w:sz w:val="22"/>
          <w:szCs w:val="22"/>
        </w:rPr>
        <w:tab/>
      </w:r>
    </w:p>
    <w:p w:rsidR="0061639E" w:rsidRPr="00491C9D" w:rsidRDefault="0061639E" w:rsidP="0061639E">
      <w:pPr>
        <w:ind w:hanging="284"/>
        <w:rPr>
          <w:rFonts w:ascii="Calibri" w:hAnsi="Calibri" w:cs="Calibri"/>
          <w:sz w:val="22"/>
          <w:szCs w:val="22"/>
        </w:rPr>
      </w:pPr>
      <w:r w:rsidRPr="00491C9D">
        <w:rPr>
          <w:rFonts w:ascii="Calibri" w:hAnsi="Calibri" w:cs="Calibri"/>
          <w:sz w:val="22"/>
          <w:szCs w:val="22"/>
        </w:rPr>
        <w:tab/>
        <w:t>Bankové spojenie:</w:t>
      </w:r>
      <w:r w:rsidRPr="00491C9D">
        <w:rPr>
          <w:rFonts w:ascii="Calibri" w:hAnsi="Calibri" w:cs="Calibri"/>
          <w:sz w:val="22"/>
          <w:szCs w:val="22"/>
        </w:rPr>
        <w:tab/>
      </w:r>
      <w:r w:rsidRPr="00491C9D">
        <w:rPr>
          <w:rFonts w:ascii="Calibri" w:hAnsi="Calibri" w:cs="Calibri"/>
          <w:sz w:val="22"/>
          <w:szCs w:val="22"/>
        </w:rPr>
        <w:tab/>
      </w:r>
    </w:p>
    <w:p w:rsidR="0061639E" w:rsidRPr="00491C9D" w:rsidRDefault="0061639E" w:rsidP="0061639E">
      <w:pPr>
        <w:ind w:hanging="284"/>
        <w:rPr>
          <w:rFonts w:ascii="Calibri" w:eastAsia="Arial Unicode MS" w:hAnsi="Calibri" w:cs="Calibri"/>
          <w:sz w:val="22"/>
          <w:szCs w:val="22"/>
        </w:rPr>
      </w:pPr>
      <w:r w:rsidRPr="00491C9D">
        <w:rPr>
          <w:rFonts w:ascii="Calibri" w:hAnsi="Calibri" w:cs="Calibri"/>
          <w:sz w:val="22"/>
          <w:szCs w:val="22"/>
        </w:rPr>
        <w:tab/>
        <w:t>Číslo účtu:</w:t>
      </w:r>
      <w:r w:rsidRPr="00491C9D">
        <w:rPr>
          <w:rFonts w:ascii="Calibri" w:hAnsi="Calibri" w:cs="Calibri"/>
          <w:sz w:val="22"/>
          <w:szCs w:val="22"/>
        </w:rPr>
        <w:tab/>
      </w:r>
      <w:r w:rsidRPr="00491C9D">
        <w:rPr>
          <w:rFonts w:ascii="Calibri" w:hAnsi="Calibri" w:cs="Calibri"/>
          <w:sz w:val="22"/>
          <w:szCs w:val="22"/>
        </w:rPr>
        <w:tab/>
      </w:r>
      <w:r w:rsidRPr="00491C9D">
        <w:rPr>
          <w:rFonts w:ascii="Calibri" w:hAnsi="Calibri" w:cs="Calibri"/>
          <w:sz w:val="22"/>
          <w:szCs w:val="22"/>
        </w:rPr>
        <w:tab/>
      </w:r>
    </w:p>
    <w:p w:rsidR="0061639E" w:rsidRPr="00491C9D" w:rsidRDefault="0061639E" w:rsidP="0061639E">
      <w:pPr>
        <w:ind w:hanging="284"/>
        <w:rPr>
          <w:rFonts w:ascii="Calibri" w:hAnsi="Calibri" w:cs="Calibri"/>
          <w:sz w:val="22"/>
          <w:szCs w:val="22"/>
        </w:rPr>
      </w:pPr>
      <w:r w:rsidRPr="00491C9D">
        <w:rPr>
          <w:rFonts w:ascii="Calibri" w:hAnsi="Calibri" w:cs="Calibri"/>
          <w:sz w:val="22"/>
          <w:szCs w:val="22"/>
        </w:rPr>
        <w:tab/>
        <w:t>Telefón/fax:</w:t>
      </w:r>
    </w:p>
    <w:p w:rsidR="0061639E" w:rsidRPr="00491C9D" w:rsidRDefault="0061639E" w:rsidP="0061639E">
      <w:pPr>
        <w:rPr>
          <w:rFonts w:ascii="Calibri" w:hAnsi="Calibri" w:cs="Calibri"/>
          <w:sz w:val="22"/>
          <w:szCs w:val="22"/>
        </w:rPr>
      </w:pPr>
      <w:r w:rsidRPr="00491C9D">
        <w:rPr>
          <w:rFonts w:ascii="Calibri" w:hAnsi="Calibri" w:cs="Calibri"/>
          <w:sz w:val="22"/>
          <w:szCs w:val="22"/>
        </w:rPr>
        <w:t>Email:</w:t>
      </w:r>
      <w:r w:rsidRPr="00491C9D">
        <w:rPr>
          <w:rFonts w:ascii="Calibri" w:hAnsi="Calibri" w:cs="Calibri"/>
          <w:sz w:val="22"/>
          <w:szCs w:val="22"/>
        </w:rPr>
        <w:tab/>
      </w:r>
      <w:r w:rsidRPr="00491C9D">
        <w:rPr>
          <w:rFonts w:ascii="Calibri" w:hAnsi="Calibri" w:cs="Calibri"/>
          <w:sz w:val="22"/>
          <w:szCs w:val="22"/>
        </w:rPr>
        <w:tab/>
      </w:r>
      <w:r w:rsidRPr="00491C9D">
        <w:rPr>
          <w:rFonts w:ascii="Calibri" w:hAnsi="Calibri" w:cs="Calibri"/>
          <w:sz w:val="22"/>
          <w:szCs w:val="22"/>
        </w:rPr>
        <w:tab/>
      </w:r>
    </w:p>
    <w:p w:rsidR="0061639E" w:rsidRPr="00491C9D" w:rsidRDefault="0061639E" w:rsidP="0061639E">
      <w:pPr>
        <w:ind w:hanging="284"/>
        <w:rPr>
          <w:rFonts w:ascii="Calibri" w:hAnsi="Calibri" w:cs="Calibri"/>
          <w:sz w:val="22"/>
          <w:szCs w:val="22"/>
        </w:rPr>
      </w:pPr>
      <w:r w:rsidRPr="00491C9D">
        <w:rPr>
          <w:rFonts w:ascii="Calibri" w:eastAsia="Arial Unicode MS" w:hAnsi="Calibri" w:cs="Calibri"/>
          <w:sz w:val="22"/>
          <w:szCs w:val="22"/>
        </w:rPr>
        <w:tab/>
      </w:r>
      <w:r w:rsidRPr="00491C9D">
        <w:rPr>
          <w:rFonts w:ascii="Calibri" w:hAnsi="Calibri" w:cs="Calibri"/>
          <w:sz w:val="22"/>
          <w:szCs w:val="22"/>
        </w:rPr>
        <w:t xml:space="preserve">Oprávnení konať </w:t>
      </w:r>
    </w:p>
    <w:p w:rsidR="0061639E" w:rsidRPr="00491C9D" w:rsidRDefault="0061639E" w:rsidP="0061639E">
      <w:pPr>
        <w:tabs>
          <w:tab w:val="left" w:pos="2880"/>
        </w:tabs>
        <w:jc w:val="both"/>
        <w:rPr>
          <w:rFonts w:ascii="Calibri" w:eastAsia="Arial Unicode MS" w:hAnsi="Calibri" w:cs="Calibri"/>
          <w:sz w:val="22"/>
          <w:szCs w:val="22"/>
        </w:rPr>
      </w:pPr>
      <w:r w:rsidRPr="00491C9D">
        <w:rPr>
          <w:rFonts w:ascii="Calibri" w:hAnsi="Calibri" w:cs="Calibri"/>
          <w:sz w:val="22"/>
          <w:szCs w:val="22"/>
        </w:rPr>
        <w:t>vo veciach zmluvy:</w:t>
      </w:r>
      <w:r w:rsidRPr="00491C9D">
        <w:rPr>
          <w:rFonts w:ascii="Calibri" w:hAnsi="Calibri" w:cs="Calibri"/>
          <w:sz w:val="22"/>
          <w:szCs w:val="22"/>
        </w:rPr>
        <w:tab/>
      </w:r>
    </w:p>
    <w:p w:rsidR="0061639E" w:rsidRPr="00491C9D" w:rsidRDefault="0061639E" w:rsidP="0061639E">
      <w:pPr>
        <w:ind w:hanging="284"/>
        <w:rPr>
          <w:rFonts w:ascii="Calibri" w:hAnsi="Calibri" w:cs="Calibri"/>
          <w:b/>
          <w:sz w:val="22"/>
          <w:szCs w:val="22"/>
        </w:rPr>
      </w:pPr>
      <w:r w:rsidRPr="00491C9D">
        <w:rPr>
          <w:rFonts w:ascii="Calibri" w:hAnsi="Calibri" w:cs="Calibri"/>
          <w:sz w:val="22"/>
          <w:szCs w:val="22"/>
        </w:rPr>
        <w:tab/>
        <w:t>(ďalej len</w:t>
      </w:r>
      <w:r w:rsidRPr="00491C9D">
        <w:rPr>
          <w:rFonts w:ascii="Calibri" w:hAnsi="Calibri" w:cs="Calibri"/>
          <w:b/>
          <w:sz w:val="22"/>
          <w:szCs w:val="22"/>
        </w:rPr>
        <w:t xml:space="preserve"> „dodávateľ“ </w:t>
      </w:r>
      <w:r w:rsidRPr="00491C9D">
        <w:rPr>
          <w:rFonts w:ascii="Calibri" w:hAnsi="Calibri" w:cs="Calibri"/>
          <w:sz w:val="22"/>
          <w:szCs w:val="22"/>
        </w:rPr>
        <w:t>alebo</w:t>
      </w:r>
      <w:r w:rsidRPr="00491C9D">
        <w:rPr>
          <w:rFonts w:ascii="Calibri" w:hAnsi="Calibri" w:cs="Calibri"/>
          <w:b/>
          <w:sz w:val="22"/>
          <w:szCs w:val="22"/>
        </w:rPr>
        <w:t xml:space="preserve"> „predávajúci“ </w:t>
      </w:r>
      <w:r w:rsidRPr="00491C9D">
        <w:rPr>
          <w:rFonts w:ascii="Calibri" w:hAnsi="Calibri" w:cs="Calibri"/>
          <w:sz w:val="22"/>
          <w:szCs w:val="22"/>
        </w:rPr>
        <w:t xml:space="preserve">na strane druhej a spolu </w:t>
      </w:r>
      <w:r w:rsidR="00842168" w:rsidRPr="00491C9D">
        <w:rPr>
          <w:rFonts w:ascii="Calibri" w:hAnsi="Calibri" w:cs="Calibri"/>
          <w:sz w:val="22"/>
          <w:szCs w:val="22"/>
        </w:rPr>
        <w:t xml:space="preserve"> s o</w:t>
      </w:r>
      <w:r w:rsidRPr="00491C9D">
        <w:rPr>
          <w:rFonts w:ascii="Calibri" w:hAnsi="Calibri" w:cs="Calibri"/>
          <w:sz w:val="22"/>
          <w:szCs w:val="22"/>
        </w:rPr>
        <w:t>bjednávateľom/kupujúcim  ďalej len „</w:t>
      </w:r>
      <w:r w:rsidRPr="00491C9D">
        <w:rPr>
          <w:rFonts w:ascii="Calibri" w:hAnsi="Calibri" w:cs="Calibri"/>
          <w:b/>
          <w:sz w:val="22"/>
          <w:szCs w:val="22"/>
        </w:rPr>
        <w:t>zmluvné strany</w:t>
      </w:r>
      <w:r w:rsidRPr="00491C9D">
        <w:rPr>
          <w:rFonts w:ascii="Calibri" w:hAnsi="Calibri" w:cs="Calibri"/>
          <w:sz w:val="22"/>
          <w:szCs w:val="22"/>
        </w:rPr>
        <w:t>“)</w:t>
      </w:r>
    </w:p>
    <w:p w:rsidR="0061639E" w:rsidRPr="00491C9D" w:rsidRDefault="0061639E" w:rsidP="0061639E">
      <w:pPr>
        <w:jc w:val="both"/>
        <w:rPr>
          <w:sz w:val="22"/>
          <w:szCs w:val="22"/>
        </w:rPr>
      </w:pPr>
    </w:p>
    <w:p w:rsidR="00842168" w:rsidRPr="00491C9D" w:rsidRDefault="00842168" w:rsidP="00842168">
      <w:pPr>
        <w:jc w:val="center"/>
        <w:rPr>
          <w:rFonts w:ascii="Calibri" w:hAnsi="Calibri" w:cs="Calibri"/>
          <w:b/>
          <w:sz w:val="22"/>
          <w:szCs w:val="22"/>
        </w:rPr>
      </w:pPr>
      <w:r w:rsidRPr="00491C9D">
        <w:rPr>
          <w:rFonts w:ascii="Calibri" w:hAnsi="Calibri" w:cs="Calibri"/>
          <w:b/>
          <w:sz w:val="22"/>
          <w:szCs w:val="22"/>
        </w:rPr>
        <w:t>takto:</w:t>
      </w:r>
    </w:p>
    <w:p w:rsidR="00842168" w:rsidRPr="00491C9D" w:rsidRDefault="00842168" w:rsidP="00842168">
      <w:pPr>
        <w:jc w:val="center"/>
        <w:rPr>
          <w:rFonts w:ascii="Calibri" w:hAnsi="Calibri" w:cs="Calibri"/>
          <w:b/>
          <w:color w:val="auto"/>
          <w:sz w:val="22"/>
          <w:szCs w:val="22"/>
        </w:rPr>
      </w:pPr>
      <w:r w:rsidRPr="00491C9D">
        <w:rPr>
          <w:rFonts w:ascii="Calibri" w:hAnsi="Calibri" w:cs="Calibri"/>
          <w:b/>
          <w:color w:val="auto"/>
          <w:sz w:val="22"/>
          <w:szCs w:val="22"/>
        </w:rPr>
        <w:t>Preambula</w:t>
      </w:r>
    </w:p>
    <w:p w:rsidR="00C756A6" w:rsidRPr="00491C9D" w:rsidRDefault="008E7875" w:rsidP="00A76069">
      <w:pPr>
        <w:jc w:val="both"/>
        <w:rPr>
          <w:rFonts w:ascii="Calibri" w:hAnsi="Calibri" w:cs="Calibri"/>
          <w:sz w:val="22"/>
          <w:szCs w:val="22"/>
        </w:rPr>
      </w:pPr>
      <w:r w:rsidRPr="00491C9D">
        <w:rPr>
          <w:rFonts w:ascii="Calibri" w:hAnsi="Calibri" w:cs="Calibri"/>
          <w:sz w:val="22"/>
          <w:szCs w:val="22"/>
        </w:rPr>
        <w:t xml:space="preserve">Táto zmluva je uzavretá na základe verejného obstarávania, ktoré uskutočnil objednávateľ, ako výsledok zadávania zákazky </w:t>
      </w:r>
      <w:r w:rsidR="00C756A6" w:rsidRPr="00491C9D">
        <w:rPr>
          <w:rFonts w:ascii="Calibri" w:hAnsi="Calibri" w:cs="Calibri"/>
          <w:sz w:val="22"/>
          <w:szCs w:val="22"/>
        </w:rPr>
        <w:t>v rámci dy</w:t>
      </w:r>
      <w:r w:rsidR="001E36DF" w:rsidRPr="00491C9D">
        <w:rPr>
          <w:rFonts w:ascii="Calibri" w:hAnsi="Calibri" w:cs="Calibri"/>
          <w:sz w:val="22"/>
          <w:szCs w:val="22"/>
        </w:rPr>
        <w:t xml:space="preserve">namického nákupného systému </w:t>
      </w:r>
      <w:r w:rsidR="00C756A6" w:rsidRPr="00491C9D">
        <w:rPr>
          <w:rFonts w:ascii="Calibri" w:hAnsi="Calibri" w:cs="Calibri"/>
          <w:sz w:val="22"/>
          <w:szCs w:val="22"/>
        </w:rPr>
        <w:t xml:space="preserve">realizovaného postupom podľa § 58 až 61 </w:t>
      </w:r>
      <w:r w:rsidRPr="00491C9D">
        <w:rPr>
          <w:rFonts w:ascii="Calibri" w:hAnsi="Calibri" w:cs="Calibri"/>
          <w:sz w:val="22"/>
          <w:szCs w:val="22"/>
        </w:rPr>
        <w:t>zákona č. 343/2015 Z. z. o verejnom obstarávaní a o zmene a doplnení niektorých zákonov v znení neskorší</w:t>
      </w:r>
      <w:r w:rsidR="001E36DF" w:rsidRPr="00491C9D">
        <w:rPr>
          <w:rFonts w:ascii="Calibri" w:hAnsi="Calibri" w:cs="Calibri"/>
          <w:sz w:val="22"/>
          <w:szCs w:val="22"/>
        </w:rPr>
        <w:t xml:space="preserve">ch predpisov (ďalej len „ZVO“), </w:t>
      </w:r>
      <w:r w:rsidRPr="00491C9D">
        <w:rPr>
          <w:rFonts w:ascii="Calibri" w:hAnsi="Calibri" w:cs="Calibri"/>
          <w:sz w:val="22"/>
          <w:szCs w:val="22"/>
        </w:rPr>
        <w:t>vyhláseného výzvou</w:t>
      </w:r>
      <w:r w:rsidR="001E36DF" w:rsidRPr="00491C9D">
        <w:rPr>
          <w:rFonts w:ascii="Calibri" w:hAnsi="Calibri" w:cs="Calibri"/>
          <w:sz w:val="22"/>
          <w:szCs w:val="22"/>
        </w:rPr>
        <w:t xml:space="preserve"> </w:t>
      </w:r>
      <w:r w:rsidRPr="00491C9D">
        <w:rPr>
          <w:rFonts w:ascii="Calibri" w:hAnsi="Calibri" w:cs="Calibri"/>
          <w:sz w:val="22"/>
          <w:szCs w:val="22"/>
        </w:rPr>
        <w:t xml:space="preserve">na predkladanie ponúk </w:t>
      </w:r>
      <w:r w:rsidR="001E36DF" w:rsidRPr="00491C9D">
        <w:rPr>
          <w:rFonts w:ascii="Calibri" w:hAnsi="Calibri" w:cs="Calibri"/>
          <w:sz w:val="22"/>
          <w:szCs w:val="22"/>
        </w:rPr>
        <w:t>s predmetom „Kúpa a dodanie voľne loženej posypovej soli (</w:t>
      </w:r>
      <w:proofErr w:type="spellStart"/>
      <w:r w:rsidR="001E36DF" w:rsidRPr="00491C9D">
        <w:rPr>
          <w:rFonts w:ascii="Calibri" w:hAnsi="Calibri" w:cs="Calibri"/>
          <w:sz w:val="22"/>
          <w:szCs w:val="22"/>
        </w:rPr>
        <w:t>NaCl</w:t>
      </w:r>
      <w:proofErr w:type="spellEnd"/>
      <w:r w:rsidR="001E36DF" w:rsidRPr="00491C9D">
        <w:rPr>
          <w:rFonts w:ascii="Calibri" w:hAnsi="Calibri" w:cs="Calibri"/>
          <w:sz w:val="22"/>
          <w:szCs w:val="22"/>
        </w:rPr>
        <w:t>) pre zimnú sezónu 2018/2019 pre oblasť „Juh“ – výzva č. 2“.</w:t>
      </w:r>
    </w:p>
    <w:p w:rsidR="00C756A6" w:rsidRPr="00491C9D" w:rsidRDefault="00C756A6" w:rsidP="00842168">
      <w:pPr>
        <w:jc w:val="both"/>
        <w:rPr>
          <w:rFonts w:ascii="Calibri" w:hAnsi="Calibri" w:cs="Calibri"/>
          <w:sz w:val="22"/>
          <w:szCs w:val="22"/>
        </w:rPr>
      </w:pPr>
    </w:p>
    <w:p w:rsidR="001E36DF" w:rsidRPr="00491C9D" w:rsidRDefault="001E36DF" w:rsidP="00842168">
      <w:pPr>
        <w:jc w:val="both"/>
        <w:rPr>
          <w:rFonts w:ascii="Calibri" w:hAnsi="Calibri" w:cs="Calibri"/>
          <w:sz w:val="22"/>
          <w:szCs w:val="22"/>
        </w:rPr>
      </w:pPr>
    </w:p>
    <w:p w:rsidR="00842168" w:rsidRPr="00491C9D" w:rsidRDefault="00842168" w:rsidP="00842168">
      <w:pPr>
        <w:jc w:val="center"/>
        <w:rPr>
          <w:rFonts w:ascii="Calibri" w:hAnsi="Calibri" w:cs="Calibri"/>
          <w:b/>
          <w:color w:val="auto"/>
          <w:sz w:val="22"/>
          <w:szCs w:val="22"/>
        </w:rPr>
      </w:pPr>
      <w:r w:rsidRPr="00491C9D">
        <w:rPr>
          <w:rFonts w:ascii="Calibri" w:hAnsi="Calibri" w:cs="Calibri"/>
          <w:b/>
          <w:color w:val="auto"/>
          <w:sz w:val="22"/>
          <w:szCs w:val="22"/>
        </w:rPr>
        <w:lastRenderedPageBreak/>
        <w:t>I.</w:t>
      </w:r>
    </w:p>
    <w:p w:rsidR="00842168" w:rsidRPr="00491C9D" w:rsidRDefault="00842168" w:rsidP="00842168">
      <w:pPr>
        <w:jc w:val="center"/>
        <w:rPr>
          <w:rFonts w:ascii="Calibri" w:hAnsi="Calibri" w:cs="Calibri"/>
          <w:b/>
          <w:color w:val="auto"/>
          <w:sz w:val="22"/>
          <w:szCs w:val="22"/>
        </w:rPr>
      </w:pPr>
      <w:r w:rsidRPr="00491C9D">
        <w:rPr>
          <w:rFonts w:ascii="Calibri" w:hAnsi="Calibri" w:cs="Calibri"/>
          <w:b/>
          <w:color w:val="auto"/>
          <w:sz w:val="22"/>
          <w:szCs w:val="22"/>
        </w:rPr>
        <w:t>Úvodné ustanovenia</w:t>
      </w:r>
    </w:p>
    <w:p w:rsidR="00842168" w:rsidRPr="00491C9D" w:rsidRDefault="00842168" w:rsidP="00842168">
      <w:pPr>
        <w:pStyle w:val="Odsekzoznamu"/>
        <w:numPr>
          <w:ilvl w:val="0"/>
          <w:numId w:val="13"/>
        </w:numPr>
        <w:spacing w:line="259" w:lineRule="auto"/>
        <w:ind w:left="426" w:hanging="426"/>
        <w:contextualSpacing/>
        <w:jc w:val="both"/>
        <w:rPr>
          <w:rFonts w:ascii="Calibri" w:hAnsi="Calibri" w:cs="Calibri"/>
        </w:rPr>
      </w:pPr>
      <w:r w:rsidRPr="00491C9D">
        <w:rPr>
          <w:rFonts w:ascii="Calibri" w:hAnsi="Calibri" w:cs="Calibri"/>
        </w:rPr>
        <w:t>Dodávateľ vyhlasuje, že je podnikateľom alebo obchodnou spoločnosťou s právnou subjektivitou, ktorej predmetom podnikania je činnosť v rozsahu požadovanom súťažnými podmienkami verejného obstarávania, spĺňa podmienku spôsobilosti po materiálnej, technickej, technologickej i personálnej stránke, na dodanie tovaru v zmysle na predmet Zmluvy sa vzťahujúcich platných všeobecne záväzných právnych predpisov a technických noriem Slovenskej republiky a Európskej únie, spĺňa podmienky zákona č. 315/2016 Z. z. o registri partnerov verejného sektora a o zmene a doplnení niektorých zákonov a je oprávnený túto Zmluvu uzavrieť a naplniť účel Zmluvy.</w:t>
      </w:r>
    </w:p>
    <w:p w:rsidR="00842168" w:rsidRPr="00491C9D" w:rsidRDefault="00842168" w:rsidP="00842168">
      <w:pPr>
        <w:pStyle w:val="Odsekzoznamu"/>
        <w:numPr>
          <w:ilvl w:val="0"/>
          <w:numId w:val="13"/>
        </w:numPr>
        <w:spacing w:line="259" w:lineRule="auto"/>
        <w:ind w:left="426" w:hanging="426"/>
        <w:contextualSpacing/>
        <w:jc w:val="both"/>
        <w:rPr>
          <w:rFonts w:ascii="Calibri" w:hAnsi="Calibri" w:cs="Calibri"/>
          <w:sz w:val="24"/>
          <w:szCs w:val="24"/>
        </w:rPr>
      </w:pPr>
      <w:r w:rsidRPr="00491C9D">
        <w:rPr>
          <w:rFonts w:ascii="Calibri" w:hAnsi="Calibri" w:cs="Calibri"/>
        </w:rPr>
        <w:t xml:space="preserve">Dodávateľ berie na vedomie, že v zmysle zákona č. 315/2016 Z. z. o registri partnerov verejného sektora a o zmene a doplnení niektorých zákonov, nakoľko nie je subjektom verejnej správy a zároveň, na základe tejto Zmluvy prijíma alebo bude prijímať finančné prostriedky uvedené v § 2 ods. 1 písm. a/ bod 1. tohto zákona, preto, ak spĺňa podmienky na zápis do registra partnerov verejného sektora ako účastník Zmluvy podľa § 2 ods. 1 písm. d/ tohto zákona a k času podpisu Zmluvy  nezabezpečil svoj zápis do registra podľa tohto zákona, Objednávateľ ako účastník Zmluvy, ktorý poskytuje finančné prostriedky podľa § 2 ods. 1 písm. a/ prvého bodu tohto zákona nie je v omeškaní, ak z tohto dôvodu neplní, čo mu ukladá táto Zmluva, pričom Objednávateľ má tiež právo odstúpiť od tejto Zmluvy bez nároku Dodávateľa na plnenie titulom kúpnej ceny. </w:t>
      </w:r>
    </w:p>
    <w:p w:rsidR="00842168" w:rsidRPr="00491C9D" w:rsidRDefault="00842168" w:rsidP="00842168">
      <w:pPr>
        <w:pStyle w:val="Odsekzoznamu"/>
        <w:numPr>
          <w:ilvl w:val="0"/>
          <w:numId w:val="13"/>
        </w:numPr>
        <w:spacing w:line="259" w:lineRule="auto"/>
        <w:ind w:left="426" w:hanging="426"/>
        <w:contextualSpacing/>
        <w:jc w:val="both"/>
        <w:rPr>
          <w:rFonts w:ascii="Calibri" w:hAnsi="Calibri" w:cs="Calibri"/>
        </w:rPr>
      </w:pPr>
      <w:r w:rsidRPr="00491C9D">
        <w:rPr>
          <w:rFonts w:ascii="Calibri" w:hAnsi="Calibri" w:cs="Calibri"/>
        </w:rPr>
        <w:t xml:space="preserve">Dodávateľ je povinný pri plnení predmetu Zmluvy dodržiavať všetky platné všeobecne záväzné právne predpisy a technické normy Slovenskej republiky a Európskej únie vzťahujúce sa na predmet Zmluvy. </w:t>
      </w:r>
    </w:p>
    <w:p w:rsidR="00842168" w:rsidRPr="00491C9D" w:rsidRDefault="00842168" w:rsidP="00842168">
      <w:pPr>
        <w:pStyle w:val="Odsekzoznamu"/>
        <w:numPr>
          <w:ilvl w:val="0"/>
          <w:numId w:val="13"/>
        </w:numPr>
        <w:spacing w:line="259" w:lineRule="auto"/>
        <w:ind w:left="426" w:hanging="426"/>
        <w:contextualSpacing/>
        <w:jc w:val="both"/>
        <w:rPr>
          <w:rFonts w:ascii="Calibri" w:hAnsi="Calibri" w:cs="Calibri"/>
        </w:rPr>
      </w:pPr>
      <w:r w:rsidRPr="00491C9D">
        <w:rPr>
          <w:rFonts w:ascii="Calibri" w:hAnsi="Calibri" w:cs="Calibri"/>
        </w:rPr>
        <w:t xml:space="preserve">Dodávateľ berie na vedomie, že pri dodaní predmetu Zmluvy prostredníctvom subdodávateľov (ďalej aj iba „subdodávka“) zodpovedá dodávateľ tak, ako keby predmet Zmluvy alebo jeho časť dodával sám. Dodávateľ je povinný vopred písomne oznámiť objednávateľovi akékoľvek zmeny týkajúce sa subdodávok.  </w:t>
      </w:r>
    </w:p>
    <w:p w:rsidR="00842168" w:rsidRPr="00491C9D" w:rsidRDefault="00842168" w:rsidP="00842168">
      <w:pPr>
        <w:pStyle w:val="Odsekzoznamu"/>
        <w:numPr>
          <w:ilvl w:val="0"/>
          <w:numId w:val="13"/>
        </w:numPr>
        <w:spacing w:line="259" w:lineRule="auto"/>
        <w:ind w:left="426" w:hanging="426"/>
        <w:contextualSpacing/>
        <w:jc w:val="both"/>
        <w:rPr>
          <w:rFonts w:ascii="Calibri" w:hAnsi="Calibri" w:cs="Calibri"/>
        </w:rPr>
      </w:pPr>
      <w:r w:rsidRPr="00491C9D">
        <w:rPr>
          <w:rFonts w:ascii="Calibri" w:hAnsi="Calibri" w:cs="Calibri"/>
        </w:rPr>
        <w:t xml:space="preserve">Dodávateľ vyhlasuje, že pred uzavretím Zmluvy dostatočne zvážil a s vynaložením odbornej starostlivosti a všetkého úsilia posúdil do úvahy prichádzajúce riziká spojené s plnením predmetu Zmluvy, v cenovej ponuke vzal do úvahy kompletný rozsah nákladov a cien materiálov, prác, služieb potrebných na splnenie predmetu </w:t>
      </w:r>
      <w:r w:rsidR="00F53B40" w:rsidRPr="00491C9D">
        <w:rPr>
          <w:rFonts w:ascii="Calibri" w:hAnsi="Calibri" w:cs="Calibri"/>
        </w:rPr>
        <w:t xml:space="preserve">zmluvy </w:t>
      </w:r>
      <w:r w:rsidRPr="00491C9D">
        <w:rPr>
          <w:rFonts w:ascii="Calibri" w:hAnsi="Calibri" w:cs="Calibri"/>
        </w:rPr>
        <w:t>a tieto zahrnul do ceny za dodanie predmetu Zmluvy.</w:t>
      </w:r>
    </w:p>
    <w:p w:rsidR="00842168" w:rsidRPr="00491C9D" w:rsidRDefault="00842168" w:rsidP="00842168">
      <w:pPr>
        <w:pStyle w:val="Odsekzoznamu"/>
        <w:spacing w:line="259" w:lineRule="auto"/>
        <w:ind w:left="720"/>
        <w:contextualSpacing/>
        <w:jc w:val="both"/>
        <w:rPr>
          <w:rFonts w:ascii="Calibri" w:hAnsi="Calibri" w:cs="Calibri"/>
        </w:rPr>
      </w:pPr>
    </w:p>
    <w:p w:rsidR="008D7CFE" w:rsidRPr="00491C9D" w:rsidRDefault="008D7CFE">
      <w:pPr>
        <w:pStyle w:val="Style19"/>
        <w:keepNext/>
        <w:keepLines/>
        <w:shd w:val="clear" w:color="auto" w:fill="auto"/>
        <w:spacing w:before="0" w:line="266" w:lineRule="exact"/>
        <w:rPr>
          <w:rFonts w:ascii="Calibri" w:hAnsi="Calibri" w:cs="Calibri"/>
          <w:sz w:val="22"/>
          <w:szCs w:val="22"/>
        </w:rPr>
      </w:pPr>
      <w:bookmarkStart w:id="2" w:name="bookmark5"/>
      <w:bookmarkEnd w:id="1"/>
      <w:r w:rsidRPr="00491C9D">
        <w:rPr>
          <w:rStyle w:val="CharStyle20"/>
          <w:rFonts w:ascii="Calibri" w:hAnsi="Calibri" w:cs="Calibri"/>
          <w:b/>
          <w:color w:val="000000"/>
          <w:sz w:val="22"/>
          <w:szCs w:val="22"/>
        </w:rPr>
        <w:t>II.</w:t>
      </w:r>
      <w:bookmarkEnd w:id="2"/>
    </w:p>
    <w:p w:rsidR="008D7CFE" w:rsidRPr="00491C9D" w:rsidRDefault="008D7CFE">
      <w:pPr>
        <w:pStyle w:val="Style19"/>
        <w:keepNext/>
        <w:keepLines/>
        <w:shd w:val="clear" w:color="auto" w:fill="auto"/>
        <w:spacing w:before="0" w:after="274" w:line="266" w:lineRule="exact"/>
        <w:rPr>
          <w:rFonts w:ascii="Calibri" w:hAnsi="Calibri" w:cs="Calibri"/>
          <w:sz w:val="22"/>
          <w:szCs w:val="22"/>
        </w:rPr>
      </w:pPr>
      <w:bookmarkStart w:id="3" w:name="bookmark6"/>
      <w:r w:rsidRPr="00491C9D">
        <w:rPr>
          <w:rStyle w:val="CharStyle20"/>
          <w:rFonts w:ascii="Calibri" w:hAnsi="Calibri" w:cs="Calibri"/>
          <w:b/>
          <w:color w:val="000000"/>
          <w:sz w:val="22"/>
          <w:szCs w:val="22"/>
        </w:rPr>
        <w:t xml:space="preserve">Predmet </w:t>
      </w:r>
      <w:bookmarkEnd w:id="3"/>
      <w:r w:rsidR="007E4375" w:rsidRPr="00491C9D">
        <w:rPr>
          <w:rStyle w:val="CharStyle20"/>
          <w:rFonts w:ascii="Calibri" w:hAnsi="Calibri" w:cs="Calibri"/>
          <w:b/>
          <w:color w:val="000000"/>
          <w:sz w:val="22"/>
          <w:szCs w:val="22"/>
        </w:rPr>
        <w:t>zmluvy</w:t>
      </w:r>
    </w:p>
    <w:p w:rsidR="008D7CFE" w:rsidRPr="00491C9D" w:rsidRDefault="008D7CFE" w:rsidP="00F53B40">
      <w:pPr>
        <w:pStyle w:val="Style4"/>
        <w:numPr>
          <w:ilvl w:val="0"/>
          <w:numId w:val="1"/>
        </w:numPr>
        <w:shd w:val="clear" w:color="auto" w:fill="auto"/>
        <w:spacing w:before="0" w:line="274" w:lineRule="exact"/>
        <w:ind w:left="380" w:hanging="380"/>
        <w:jc w:val="both"/>
        <w:rPr>
          <w:rFonts w:ascii="Calibri" w:hAnsi="Calibri" w:cs="Calibri"/>
          <w:sz w:val="22"/>
          <w:szCs w:val="22"/>
        </w:rPr>
      </w:pPr>
      <w:r w:rsidRPr="00491C9D">
        <w:rPr>
          <w:rStyle w:val="CharStyle15"/>
          <w:rFonts w:ascii="Calibri" w:hAnsi="Calibri" w:cs="Calibri"/>
          <w:color w:val="000000"/>
          <w:sz w:val="22"/>
          <w:szCs w:val="22"/>
        </w:rPr>
        <w:t>Pred</w:t>
      </w:r>
      <w:r w:rsidR="00842168" w:rsidRPr="00491C9D">
        <w:rPr>
          <w:rStyle w:val="CharStyle15"/>
          <w:rFonts w:ascii="Calibri" w:hAnsi="Calibri" w:cs="Calibri"/>
          <w:color w:val="000000"/>
          <w:sz w:val="22"/>
          <w:szCs w:val="22"/>
        </w:rPr>
        <w:t xml:space="preserve">ávajúci sa zaväzuje </w:t>
      </w:r>
      <w:r w:rsidRPr="00491C9D">
        <w:rPr>
          <w:rStyle w:val="CharStyle15"/>
          <w:rFonts w:ascii="Calibri" w:hAnsi="Calibri" w:cs="Calibri"/>
          <w:color w:val="000000"/>
          <w:sz w:val="22"/>
          <w:szCs w:val="22"/>
        </w:rPr>
        <w:t xml:space="preserve">za podmienok dohodnutých v tejto </w:t>
      </w:r>
      <w:r w:rsidR="007E4375" w:rsidRPr="00491C9D">
        <w:rPr>
          <w:rStyle w:val="CharStyle15"/>
          <w:rFonts w:ascii="Calibri" w:hAnsi="Calibri" w:cs="Calibri"/>
          <w:color w:val="000000"/>
          <w:sz w:val="22"/>
          <w:szCs w:val="22"/>
        </w:rPr>
        <w:t>zmluve</w:t>
      </w:r>
      <w:r w:rsidRPr="00491C9D">
        <w:rPr>
          <w:rStyle w:val="CharStyle15"/>
          <w:rFonts w:ascii="Calibri" w:hAnsi="Calibri" w:cs="Calibri"/>
          <w:color w:val="000000"/>
          <w:sz w:val="22"/>
          <w:szCs w:val="22"/>
        </w:rPr>
        <w:t xml:space="preserve"> a v súťažných podkladoch </w:t>
      </w:r>
      <w:r w:rsidR="00842168" w:rsidRPr="00491C9D">
        <w:rPr>
          <w:rStyle w:val="CharStyle15"/>
          <w:rFonts w:ascii="Calibri" w:hAnsi="Calibri" w:cs="Calibri"/>
          <w:color w:val="000000"/>
          <w:sz w:val="22"/>
          <w:szCs w:val="22"/>
        </w:rPr>
        <w:t xml:space="preserve">verejného obstarávania </w:t>
      </w:r>
      <w:r w:rsidRPr="00491C9D">
        <w:rPr>
          <w:rStyle w:val="CharStyle15"/>
          <w:rFonts w:ascii="Calibri" w:hAnsi="Calibri" w:cs="Calibri"/>
          <w:color w:val="000000"/>
          <w:sz w:val="22"/>
          <w:szCs w:val="22"/>
        </w:rPr>
        <w:t>počas platnosti</w:t>
      </w:r>
      <w:r w:rsidR="00842168" w:rsidRPr="00491C9D">
        <w:rPr>
          <w:rStyle w:val="CharStyle15"/>
          <w:rFonts w:ascii="Calibri" w:hAnsi="Calibri" w:cs="Calibri"/>
          <w:color w:val="000000"/>
          <w:sz w:val="22"/>
          <w:szCs w:val="22"/>
        </w:rPr>
        <w:t xml:space="preserve"> a účinnosti zmluvy </w:t>
      </w:r>
      <w:r w:rsidRPr="00491C9D">
        <w:rPr>
          <w:rStyle w:val="CharStyle15"/>
          <w:rFonts w:ascii="Calibri" w:hAnsi="Calibri" w:cs="Calibri"/>
          <w:color w:val="000000"/>
          <w:sz w:val="22"/>
          <w:szCs w:val="22"/>
        </w:rPr>
        <w:t xml:space="preserve">dodávať pre kupujúceho tovar - </w:t>
      </w:r>
      <w:r w:rsidRPr="00491C9D">
        <w:rPr>
          <w:rStyle w:val="CharStyle25"/>
          <w:rFonts w:ascii="Calibri" w:hAnsi="Calibri" w:cs="Calibri"/>
          <w:bCs/>
          <w:color w:val="000000"/>
          <w:sz w:val="22"/>
          <w:szCs w:val="22"/>
        </w:rPr>
        <w:t>chemický posypový materiál na posyp ciest:</w:t>
      </w:r>
      <w:r w:rsidR="00F53B40" w:rsidRPr="00491C9D">
        <w:rPr>
          <w:rFonts w:ascii="Calibri" w:hAnsi="Calibri" w:cs="Calibri"/>
          <w:sz w:val="22"/>
          <w:szCs w:val="22"/>
        </w:rPr>
        <w:t xml:space="preserve"> </w:t>
      </w:r>
      <w:r w:rsidRPr="00491C9D">
        <w:rPr>
          <w:rStyle w:val="CharStyle15"/>
          <w:rFonts w:ascii="Calibri" w:hAnsi="Calibri" w:cs="Calibri"/>
          <w:b/>
          <w:color w:val="000000"/>
          <w:sz w:val="22"/>
          <w:szCs w:val="22"/>
        </w:rPr>
        <w:t xml:space="preserve">technickú soľ s </w:t>
      </w:r>
      <w:proofErr w:type="spellStart"/>
      <w:r w:rsidRPr="00491C9D">
        <w:rPr>
          <w:rStyle w:val="CharStyle15"/>
          <w:rFonts w:ascii="Calibri" w:hAnsi="Calibri" w:cs="Calibri"/>
          <w:b/>
          <w:color w:val="000000"/>
          <w:sz w:val="22"/>
          <w:szCs w:val="22"/>
        </w:rPr>
        <w:t>protispekacou</w:t>
      </w:r>
      <w:proofErr w:type="spellEnd"/>
      <w:r w:rsidRPr="00491C9D">
        <w:rPr>
          <w:rStyle w:val="CharStyle15"/>
          <w:rFonts w:ascii="Calibri" w:hAnsi="Calibri" w:cs="Calibri"/>
          <w:b/>
          <w:color w:val="000000"/>
          <w:sz w:val="22"/>
          <w:szCs w:val="22"/>
        </w:rPr>
        <w:t xml:space="preserve"> prísadou s rozmrazovacím účinkom do -6°C, voľne</w:t>
      </w:r>
      <w:r w:rsidR="00F53B40" w:rsidRPr="00491C9D">
        <w:rPr>
          <w:rFonts w:ascii="Calibri" w:hAnsi="Calibri" w:cs="Calibri"/>
          <w:b/>
          <w:sz w:val="22"/>
          <w:szCs w:val="22"/>
        </w:rPr>
        <w:t xml:space="preserve"> </w:t>
      </w:r>
      <w:r w:rsidRPr="00491C9D">
        <w:rPr>
          <w:rStyle w:val="CharStyle15"/>
          <w:rFonts w:ascii="Calibri" w:hAnsi="Calibri" w:cs="Calibri"/>
          <w:b/>
          <w:color w:val="000000"/>
          <w:sz w:val="22"/>
          <w:szCs w:val="22"/>
        </w:rPr>
        <w:t>loženú so zníženým obsahom prachových častíc,</w:t>
      </w:r>
      <w:r w:rsidR="00F53B40" w:rsidRPr="00491C9D">
        <w:rPr>
          <w:rStyle w:val="CharStyle15"/>
          <w:rFonts w:ascii="Calibri" w:hAnsi="Calibri" w:cs="Calibri"/>
          <w:b/>
          <w:color w:val="000000"/>
          <w:sz w:val="22"/>
          <w:szCs w:val="22"/>
        </w:rPr>
        <w:t xml:space="preserve"> vrátane </w:t>
      </w:r>
      <w:r w:rsidRPr="00491C9D">
        <w:rPr>
          <w:rStyle w:val="CharStyle15"/>
          <w:rFonts w:ascii="Calibri" w:hAnsi="Calibri" w:cs="Calibri"/>
          <w:b/>
          <w:color w:val="000000"/>
          <w:sz w:val="22"/>
          <w:szCs w:val="22"/>
        </w:rPr>
        <w:t>doprav</w:t>
      </w:r>
      <w:r w:rsidR="00F53B40" w:rsidRPr="00491C9D">
        <w:rPr>
          <w:rStyle w:val="CharStyle15"/>
          <w:rFonts w:ascii="Calibri" w:hAnsi="Calibri" w:cs="Calibri"/>
          <w:b/>
          <w:color w:val="000000"/>
          <w:sz w:val="22"/>
          <w:szCs w:val="22"/>
        </w:rPr>
        <w:t xml:space="preserve">y tovaru a </w:t>
      </w:r>
      <w:r w:rsidRPr="00491C9D">
        <w:rPr>
          <w:rStyle w:val="CharStyle15"/>
          <w:rFonts w:ascii="Calibri" w:hAnsi="Calibri" w:cs="Calibri"/>
          <w:b/>
          <w:color w:val="000000"/>
          <w:sz w:val="22"/>
          <w:szCs w:val="22"/>
        </w:rPr>
        <w:t xml:space="preserve">vykládky </w:t>
      </w:r>
      <w:r w:rsidR="00F53B40" w:rsidRPr="00491C9D">
        <w:rPr>
          <w:rStyle w:val="CharStyle15"/>
          <w:rFonts w:ascii="Calibri" w:hAnsi="Calibri" w:cs="Calibri"/>
          <w:b/>
          <w:color w:val="000000"/>
          <w:sz w:val="22"/>
          <w:szCs w:val="22"/>
        </w:rPr>
        <w:t xml:space="preserve">tovaru </w:t>
      </w:r>
      <w:r w:rsidRPr="00491C9D">
        <w:rPr>
          <w:rStyle w:val="CharStyle15"/>
          <w:rFonts w:ascii="Calibri" w:hAnsi="Calibri" w:cs="Calibri"/>
          <w:b/>
          <w:color w:val="000000"/>
          <w:sz w:val="22"/>
          <w:szCs w:val="22"/>
        </w:rPr>
        <w:t>na miesto urče</w:t>
      </w:r>
      <w:r w:rsidR="00F53B40" w:rsidRPr="00491C9D">
        <w:rPr>
          <w:rStyle w:val="CharStyle15"/>
          <w:rFonts w:ascii="Calibri" w:hAnsi="Calibri" w:cs="Calibri"/>
          <w:b/>
          <w:color w:val="000000"/>
          <w:sz w:val="22"/>
          <w:szCs w:val="22"/>
        </w:rPr>
        <w:t xml:space="preserve">nia určené kupujúcim – strediská </w:t>
      </w:r>
      <w:r w:rsidRPr="00491C9D">
        <w:rPr>
          <w:rStyle w:val="CharStyle15"/>
          <w:rFonts w:ascii="Calibri" w:hAnsi="Calibri" w:cs="Calibri"/>
          <w:b/>
          <w:color w:val="000000"/>
          <w:sz w:val="22"/>
          <w:szCs w:val="22"/>
        </w:rPr>
        <w:t>kupujúceho</w:t>
      </w:r>
      <w:r w:rsidRPr="00491C9D">
        <w:rPr>
          <w:rStyle w:val="CharStyle15"/>
          <w:rFonts w:ascii="Calibri" w:hAnsi="Calibri" w:cs="Calibri"/>
          <w:color w:val="000000"/>
          <w:sz w:val="22"/>
          <w:szCs w:val="22"/>
        </w:rPr>
        <w:t>.</w:t>
      </w:r>
    </w:p>
    <w:p w:rsidR="008D7CFE" w:rsidRPr="00491C9D" w:rsidRDefault="008D7CFE">
      <w:pPr>
        <w:pStyle w:val="Style4"/>
        <w:numPr>
          <w:ilvl w:val="0"/>
          <w:numId w:val="1"/>
        </w:numPr>
        <w:shd w:val="clear" w:color="auto" w:fill="auto"/>
        <w:tabs>
          <w:tab w:val="left" w:pos="328"/>
        </w:tabs>
        <w:spacing w:before="0" w:line="274" w:lineRule="exact"/>
        <w:ind w:left="380" w:hanging="380"/>
        <w:jc w:val="both"/>
        <w:rPr>
          <w:rFonts w:ascii="Calibri" w:hAnsi="Calibri" w:cs="Calibri"/>
          <w:sz w:val="22"/>
          <w:szCs w:val="22"/>
        </w:rPr>
      </w:pPr>
      <w:r w:rsidRPr="00491C9D">
        <w:rPr>
          <w:rStyle w:val="CharStyle15"/>
          <w:rFonts w:ascii="Calibri" w:hAnsi="Calibri" w:cs="Calibri"/>
          <w:color w:val="000000"/>
          <w:sz w:val="22"/>
          <w:szCs w:val="22"/>
        </w:rPr>
        <w:t xml:space="preserve">Rozsah predmetu </w:t>
      </w:r>
      <w:r w:rsidR="009D5DC0" w:rsidRPr="00491C9D">
        <w:rPr>
          <w:rStyle w:val="CharStyle15"/>
          <w:rFonts w:ascii="Calibri" w:hAnsi="Calibri" w:cs="Calibri"/>
          <w:color w:val="000000"/>
          <w:sz w:val="22"/>
          <w:szCs w:val="22"/>
        </w:rPr>
        <w:t>zmluvy</w:t>
      </w:r>
      <w:r w:rsidRPr="00491C9D">
        <w:rPr>
          <w:rStyle w:val="CharStyle15"/>
          <w:rFonts w:ascii="Calibri" w:hAnsi="Calibri" w:cs="Calibri"/>
          <w:color w:val="000000"/>
          <w:sz w:val="22"/>
          <w:szCs w:val="22"/>
        </w:rPr>
        <w:t xml:space="preserve"> - predpokladané množstvá </w:t>
      </w:r>
      <w:r w:rsidR="009D5DC0" w:rsidRPr="00491C9D">
        <w:rPr>
          <w:rStyle w:val="CharStyle15"/>
          <w:rFonts w:ascii="Calibri" w:hAnsi="Calibri" w:cs="Calibri"/>
          <w:color w:val="000000"/>
          <w:sz w:val="22"/>
          <w:szCs w:val="22"/>
        </w:rPr>
        <w:t xml:space="preserve">tovaru </w:t>
      </w:r>
      <w:r w:rsidRPr="00491C9D">
        <w:rPr>
          <w:rStyle w:val="CharStyle15"/>
          <w:rFonts w:ascii="Calibri" w:hAnsi="Calibri" w:cs="Calibri"/>
          <w:color w:val="000000"/>
          <w:sz w:val="22"/>
          <w:szCs w:val="22"/>
        </w:rPr>
        <w:t xml:space="preserve">sú uvedené v súťažných podkladoch a v Prílohe č. </w:t>
      </w:r>
      <w:r w:rsidR="00E839F3" w:rsidRPr="00491C9D">
        <w:rPr>
          <w:rStyle w:val="CharStyle15"/>
          <w:rFonts w:ascii="Calibri" w:hAnsi="Calibri" w:cs="Calibri"/>
          <w:color w:val="000000"/>
          <w:sz w:val="22"/>
          <w:szCs w:val="22"/>
        </w:rPr>
        <w:t>2</w:t>
      </w:r>
      <w:r w:rsidRPr="00491C9D">
        <w:rPr>
          <w:rStyle w:val="CharStyle15"/>
          <w:rFonts w:ascii="Calibri" w:hAnsi="Calibri" w:cs="Calibri"/>
          <w:color w:val="000000"/>
          <w:sz w:val="22"/>
          <w:szCs w:val="22"/>
        </w:rPr>
        <w:t xml:space="preserve"> </w:t>
      </w:r>
      <w:r w:rsidR="009D5DC0" w:rsidRPr="00491C9D">
        <w:rPr>
          <w:rStyle w:val="CharStyle15"/>
          <w:rFonts w:ascii="Calibri" w:hAnsi="Calibri" w:cs="Calibri"/>
          <w:color w:val="000000"/>
          <w:sz w:val="22"/>
          <w:szCs w:val="22"/>
        </w:rPr>
        <w:t>zmluvy</w:t>
      </w:r>
      <w:r w:rsidRPr="00491C9D">
        <w:rPr>
          <w:rStyle w:val="CharStyle15"/>
          <w:rFonts w:ascii="Calibri" w:hAnsi="Calibri" w:cs="Calibri"/>
          <w:color w:val="000000"/>
          <w:sz w:val="22"/>
          <w:szCs w:val="22"/>
        </w:rPr>
        <w:t xml:space="preserve">, pričom nie sú záväzné pre plnenie </w:t>
      </w:r>
      <w:r w:rsidR="007E4375" w:rsidRPr="00491C9D">
        <w:rPr>
          <w:rStyle w:val="CharStyle15"/>
          <w:rFonts w:ascii="Calibri" w:hAnsi="Calibri" w:cs="Calibri"/>
          <w:color w:val="000000"/>
          <w:sz w:val="22"/>
          <w:szCs w:val="22"/>
        </w:rPr>
        <w:t>zmluvy</w:t>
      </w:r>
      <w:r w:rsidR="008E7875" w:rsidRPr="00491C9D">
        <w:rPr>
          <w:rStyle w:val="CharStyle15"/>
          <w:rFonts w:ascii="Calibri" w:hAnsi="Calibri" w:cs="Calibri"/>
          <w:color w:val="000000"/>
          <w:sz w:val="22"/>
          <w:szCs w:val="22"/>
        </w:rPr>
        <w:t>. P</w:t>
      </w:r>
      <w:r w:rsidRPr="00491C9D">
        <w:rPr>
          <w:rStyle w:val="CharStyle15"/>
          <w:rFonts w:ascii="Calibri" w:hAnsi="Calibri" w:cs="Calibri"/>
          <w:color w:val="000000"/>
          <w:sz w:val="22"/>
          <w:szCs w:val="22"/>
        </w:rPr>
        <w:t>redávajúci sa zaväzuje tovar dodávať v</w:t>
      </w:r>
      <w:r w:rsidR="009D5DC0" w:rsidRPr="00491C9D">
        <w:rPr>
          <w:rStyle w:val="CharStyle15"/>
          <w:rFonts w:ascii="Calibri" w:hAnsi="Calibri" w:cs="Calibri"/>
          <w:color w:val="000000"/>
          <w:sz w:val="22"/>
          <w:szCs w:val="22"/>
        </w:rPr>
        <w:t> </w:t>
      </w:r>
      <w:r w:rsidRPr="00491C9D">
        <w:rPr>
          <w:rStyle w:val="CharStyle15"/>
          <w:rFonts w:ascii="Calibri" w:hAnsi="Calibri" w:cs="Calibri"/>
          <w:color w:val="000000"/>
          <w:sz w:val="22"/>
          <w:szCs w:val="22"/>
        </w:rPr>
        <w:t>rozsahu</w:t>
      </w:r>
      <w:r w:rsidR="009D5DC0" w:rsidRPr="00491C9D">
        <w:rPr>
          <w:rStyle w:val="CharStyle15"/>
          <w:rFonts w:ascii="Calibri" w:hAnsi="Calibri" w:cs="Calibri"/>
          <w:color w:val="000000"/>
          <w:sz w:val="22"/>
          <w:szCs w:val="22"/>
        </w:rPr>
        <w:t>,</w:t>
      </w:r>
      <w:r w:rsidRPr="00491C9D">
        <w:rPr>
          <w:rStyle w:val="CharStyle15"/>
          <w:rFonts w:ascii="Calibri" w:hAnsi="Calibri" w:cs="Calibri"/>
          <w:color w:val="000000"/>
          <w:sz w:val="22"/>
          <w:szCs w:val="22"/>
        </w:rPr>
        <w:t xml:space="preserve"> spôsobom</w:t>
      </w:r>
      <w:r w:rsidR="009D5DC0" w:rsidRPr="00491C9D">
        <w:rPr>
          <w:rStyle w:val="CharStyle15"/>
          <w:rFonts w:ascii="Calibri" w:hAnsi="Calibri" w:cs="Calibri"/>
          <w:color w:val="000000"/>
          <w:sz w:val="22"/>
          <w:szCs w:val="22"/>
        </w:rPr>
        <w:t>, lehotách</w:t>
      </w:r>
      <w:r w:rsidRPr="00491C9D">
        <w:rPr>
          <w:rStyle w:val="CharStyle15"/>
          <w:rFonts w:ascii="Calibri" w:hAnsi="Calibri" w:cs="Calibri"/>
          <w:color w:val="000000"/>
          <w:sz w:val="22"/>
          <w:szCs w:val="22"/>
        </w:rPr>
        <w:t xml:space="preserve"> uvedený</w:t>
      </w:r>
      <w:r w:rsidR="009D5DC0" w:rsidRPr="00491C9D">
        <w:rPr>
          <w:rStyle w:val="CharStyle15"/>
          <w:rFonts w:ascii="Calibri" w:hAnsi="Calibri" w:cs="Calibri"/>
          <w:color w:val="000000"/>
          <w:sz w:val="22"/>
          <w:szCs w:val="22"/>
        </w:rPr>
        <w:t>ch</w:t>
      </w:r>
      <w:r w:rsidRPr="00491C9D">
        <w:rPr>
          <w:rStyle w:val="CharStyle15"/>
          <w:rFonts w:ascii="Calibri" w:hAnsi="Calibri" w:cs="Calibri"/>
          <w:color w:val="000000"/>
          <w:sz w:val="22"/>
          <w:szCs w:val="22"/>
        </w:rPr>
        <w:t xml:space="preserve"> v konkrétnych čiastkových zmluvách (ďalej aj ako „objednávka“) vystavených kupujúcim počas platnosti </w:t>
      </w:r>
      <w:r w:rsidR="009D5DC0" w:rsidRPr="00491C9D">
        <w:rPr>
          <w:rStyle w:val="CharStyle15"/>
          <w:rFonts w:ascii="Calibri" w:hAnsi="Calibri" w:cs="Calibri"/>
          <w:color w:val="000000"/>
          <w:sz w:val="22"/>
          <w:szCs w:val="22"/>
        </w:rPr>
        <w:t>a účinnosti zmluvy.</w:t>
      </w:r>
    </w:p>
    <w:p w:rsidR="009D5DC0" w:rsidRPr="00491C9D" w:rsidRDefault="008D7CFE" w:rsidP="009D5DC0">
      <w:pPr>
        <w:pStyle w:val="Style4"/>
        <w:numPr>
          <w:ilvl w:val="0"/>
          <w:numId w:val="1"/>
        </w:numPr>
        <w:shd w:val="clear" w:color="auto" w:fill="auto"/>
        <w:spacing w:before="0" w:line="274" w:lineRule="exact"/>
        <w:ind w:left="380" w:hanging="380"/>
        <w:jc w:val="both"/>
        <w:rPr>
          <w:rStyle w:val="CharStyle15"/>
          <w:rFonts w:ascii="Calibri" w:hAnsi="Calibri" w:cs="Calibri"/>
          <w:sz w:val="22"/>
          <w:szCs w:val="22"/>
        </w:rPr>
      </w:pPr>
      <w:r w:rsidRPr="00491C9D">
        <w:rPr>
          <w:rStyle w:val="CharStyle15"/>
          <w:rFonts w:ascii="Calibri" w:hAnsi="Calibri" w:cs="Calibri"/>
          <w:color w:val="000000"/>
          <w:sz w:val="22"/>
          <w:szCs w:val="22"/>
        </w:rPr>
        <w:t xml:space="preserve">Kupujúci </w:t>
      </w:r>
      <w:r w:rsidR="009D5DC0" w:rsidRPr="00491C9D">
        <w:rPr>
          <w:rStyle w:val="CharStyle15"/>
          <w:rFonts w:ascii="Calibri" w:hAnsi="Calibri" w:cs="Calibri"/>
          <w:color w:val="000000"/>
          <w:sz w:val="22"/>
          <w:szCs w:val="22"/>
        </w:rPr>
        <w:t>sa zaväzuje</w:t>
      </w:r>
      <w:r w:rsidRPr="00491C9D">
        <w:rPr>
          <w:rStyle w:val="CharStyle15"/>
          <w:rFonts w:ascii="Calibri" w:hAnsi="Calibri" w:cs="Calibri"/>
          <w:color w:val="000000"/>
          <w:sz w:val="22"/>
          <w:szCs w:val="22"/>
        </w:rPr>
        <w:t xml:space="preserve"> tovar podľa Prílohy č. </w:t>
      </w:r>
      <w:r w:rsidR="00E839F3" w:rsidRPr="00491C9D">
        <w:rPr>
          <w:rStyle w:val="CharStyle15"/>
          <w:rFonts w:ascii="Calibri" w:hAnsi="Calibri" w:cs="Calibri"/>
          <w:color w:val="000000"/>
          <w:sz w:val="22"/>
          <w:szCs w:val="22"/>
        </w:rPr>
        <w:t>2</w:t>
      </w:r>
      <w:r w:rsidRPr="00491C9D">
        <w:rPr>
          <w:rStyle w:val="CharStyle15"/>
          <w:rFonts w:ascii="Calibri" w:hAnsi="Calibri" w:cs="Calibri"/>
          <w:color w:val="000000"/>
          <w:sz w:val="22"/>
          <w:szCs w:val="22"/>
        </w:rPr>
        <w:t xml:space="preserve"> </w:t>
      </w:r>
      <w:r w:rsidR="009D5DC0" w:rsidRPr="00491C9D">
        <w:rPr>
          <w:rStyle w:val="CharStyle15"/>
          <w:rFonts w:ascii="Calibri" w:hAnsi="Calibri" w:cs="Calibri"/>
          <w:color w:val="000000"/>
          <w:sz w:val="22"/>
          <w:szCs w:val="22"/>
        </w:rPr>
        <w:t>k zmluve</w:t>
      </w:r>
      <w:r w:rsidRPr="00491C9D">
        <w:rPr>
          <w:rStyle w:val="CharStyle15"/>
          <w:rFonts w:ascii="Calibri" w:hAnsi="Calibri" w:cs="Calibri"/>
          <w:color w:val="000000"/>
          <w:sz w:val="22"/>
          <w:szCs w:val="22"/>
        </w:rPr>
        <w:t xml:space="preserve"> </w:t>
      </w:r>
      <w:r w:rsidR="009D5DC0" w:rsidRPr="00491C9D">
        <w:rPr>
          <w:rStyle w:val="CharStyle15"/>
          <w:rFonts w:ascii="Calibri" w:hAnsi="Calibri" w:cs="Calibri"/>
          <w:color w:val="000000"/>
          <w:sz w:val="22"/>
          <w:szCs w:val="22"/>
        </w:rPr>
        <w:t xml:space="preserve">priebežne, podľa potreby </w:t>
      </w:r>
      <w:r w:rsidRPr="00491C9D">
        <w:rPr>
          <w:rStyle w:val="CharStyle15"/>
          <w:rFonts w:ascii="Calibri" w:hAnsi="Calibri" w:cs="Calibri"/>
          <w:color w:val="000000"/>
          <w:sz w:val="22"/>
          <w:szCs w:val="22"/>
        </w:rPr>
        <w:t>objednávať u predávajúceho na základe písomnej, telefonickej</w:t>
      </w:r>
      <w:r w:rsidR="009D5DC0" w:rsidRPr="00491C9D">
        <w:rPr>
          <w:rStyle w:val="CharStyle15"/>
          <w:rFonts w:ascii="Calibri" w:hAnsi="Calibri" w:cs="Calibri"/>
          <w:color w:val="000000"/>
          <w:sz w:val="22"/>
          <w:szCs w:val="22"/>
        </w:rPr>
        <w:t xml:space="preserve">( prostredníctvom </w:t>
      </w:r>
      <w:proofErr w:type="spellStart"/>
      <w:r w:rsidR="009D5DC0" w:rsidRPr="00491C9D">
        <w:rPr>
          <w:rStyle w:val="CharStyle15"/>
          <w:rFonts w:ascii="Calibri" w:hAnsi="Calibri" w:cs="Calibri"/>
          <w:color w:val="000000"/>
          <w:sz w:val="22"/>
          <w:szCs w:val="22"/>
        </w:rPr>
        <w:t>sms</w:t>
      </w:r>
      <w:proofErr w:type="spellEnd"/>
      <w:r w:rsidR="009D5DC0" w:rsidRPr="00491C9D">
        <w:rPr>
          <w:rStyle w:val="CharStyle15"/>
          <w:rFonts w:ascii="Calibri" w:hAnsi="Calibri" w:cs="Calibri"/>
          <w:color w:val="000000"/>
          <w:sz w:val="22"/>
          <w:szCs w:val="22"/>
        </w:rPr>
        <w:t xml:space="preserve"> správ)</w:t>
      </w:r>
      <w:r w:rsidRPr="00491C9D">
        <w:rPr>
          <w:rStyle w:val="CharStyle15"/>
          <w:rFonts w:ascii="Calibri" w:hAnsi="Calibri" w:cs="Calibri"/>
          <w:color w:val="000000"/>
          <w:sz w:val="22"/>
          <w:szCs w:val="22"/>
        </w:rPr>
        <w:t xml:space="preserve"> alebo e-mailovej objednávky, v ktorej </w:t>
      </w:r>
      <w:r w:rsidR="009D5DC0" w:rsidRPr="00491C9D">
        <w:rPr>
          <w:rStyle w:val="CharStyle15"/>
          <w:rFonts w:ascii="Calibri" w:hAnsi="Calibri" w:cs="Calibri"/>
          <w:color w:val="000000"/>
          <w:sz w:val="22"/>
          <w:szCs w:val="22"/>
        </w:rPr>
        <w:t>presne</w:t>
      </w:r>
      <w:r w:rsidRPr="00491C9D">
        <w:rPr>
          <w:rStyle w:val="CharStyle15"/>
          <w:rFonts w:ascii="Calibri" w:hAnsi="Calibri" w:cs="Calibri"/>
          <w:color w:val="000000"/>
          <w:sz w:val="22"/>
          <w:szCs w:val="22"/>
        </w:rPr>
        <w:t xml:space="preserve"> špecifik</w:t>
      </w:r>
      <w:r w:rsidR="009D5DC0" w:rsidRPr="00491C9D">
        <w:rPr>
          <w:rStyle w:val="CharStyle15"/>
          <w:rFonts w:ascii="Calibri" w:hAnsi="Calibri" w:cs="Calibri"/>
          <w:color w:val="000000"/>
          <w:sz w:val="22"/>
          <w:szCs w:val="22"/>
        </w:rPr>
        <w:t>uje</w:t>
      </w:r>
      <w:r w:rsidRPr="00491C9D">
        <w:rPr>
          <w:rStyle w:val="CharStyle15"/>
          <w:rFonts w:ascii="Calibri" w:hAnsi="Calibri" w:cs="Calibri"/>
          <w:color w:val="000000"/>
          <w:sz w:val="22"/>
          <w:szCs w:val="22"/>
        </w:rPr>
        <w:t xml:space="preserve"> množstvo tovaru, miesto plnenia, termín plnenia a ďalšie podmienky. </w:t>
      </w:r>
      <w:r w:rsidR="009D5DC0" w:rsidRPr="00491C9D">
        <w:rPr>
          <w:rStyle w:val="CharStyle15"/>
          <w:rFonts w:ascii="Calibri" w:hAnsi="Calibri" w:cs="Calibri"/>
          <w:color w:val="000000"/>
          <w:sz w:val="22"/>
          <w:szCs w:val="22"/>
        </w:rPr>
        <w:t>O</w:t>
      </w:r>
      <w:r w:rsidRPr="00491C9D">
        <w:rPr>
          <w:rStyle w:val="CharStyle15"/>
          <w:rFonts w:ascii="Calibri" w:hAnsi="Calibri" w:cs="Calibri"/>
          <w:color w:val="000000"/>
          <w:sz w:val="22"/>
          <w:szCs w:val="22"/>
        </w:rPr>
        <w:t>bjednávku je kupujúci povinný písomne potvrdiť najneskôr do 24 hod. od doručenia objednávky.</w:t>
      </w:r>
      <w:r w:rsidR="009D5DC0" w:rsidRPr="00491C9D">
        <w:rPr>
          <w:rStyle w:val="CharStyle15"/>
          <w:rFonts w:ascii="Calibri" w:hAnsi="Calibri" w:cs="Calibri"/>
          <w:color w:val="000000"/>
          <w:sz w:val="22"/>
          <w:szCs w:val="22"/>
        </w:rPr>
        <w:t xml:space="preserve"> </w:t>
      </w:r>
    </w:p>
    <w:p w:rsidR="00196447" w:rsidRPr="00491C9D" w:rsidRDefault="00196447" w:rsidP="00196447">
      <w:pPr>
        <w:pStyle w:val="Style4"/>
        <w:numPr>
          <w:ilvl w:val="0"/>
          <w:numId w:val="1"/>
        </w:numPr>
        <w:shd w:val="clear" w:color="auto" w:fill="auto"/>
        <w:spacing w:before="0" w:line="274" w:lineRule="exact"/>
        <w:ind w:left="380" w:hanging="380"/>
        <w:jc w:val="both"/>
        <w:rPr>
          <w:rStyle w:val="CharStyle15"/>
          <w:rFonts w:ascii="Calibri" w:hAnsi="Calibri" w:cs="Calibri"/>
          <w:sz w:val="22"/>
          <w:szCs w:val="22"/>
        </w:rPr>
      </w:pPr>
      <w:bookmarkStart w:id="4" w:name="bookmark7"/>
      <w:r w:rsidRPr="00491C9D">
        <w:rPr>
          <w:rStyle w:val="CharStyle15"/>
          <w:rFonts w:ascii="Calibri" w:hAnsi="Calibri" w:cs="Calibri"/>
          <w:sz w:val="22"/>
          <w:szCs w:val="22"/>
        </w:rPr>
        <w:t xml:space="preserve">Za kupujúceho sú oprávnenými osobami na vystavenie objednávky vedúci stredísk uvedení v prílohe č. 3 tejto zmluvy. </w:t>
      </w:r>
    </w:p>
    <w:p w:rsidR="00196447" w:rsidRPr="00491C9D" w:rsidRDefault="00196447" w:rsidP="00196447">
      <w:pPr>
        <w:pStyle w:val="Style4"/>
        <w:numPr>
          <w:ilvl w:val="0"/>
          <w:numId w:val="1"/>
        </w:numPr>
        <w:shd w:val="clear" w:color="auto" w:fill="auto"/>
        <w:tabs>
          <w:tab w:val="left" w:pos="328"/>
        </w:tabs>
        <w:spacing w:before="0" w:after="120" w:line="240" w:lineRule="auto"/>
        <w:ind w:left="380" w:hanging="380"/>
        <w:jc w:val="both"/>
        <w:rPr>
          <w:rStyle w:val="CharStyle15"/>
          <w:rFonts w:ascii="Calibri" w:hAnsi="Calibri" w:cs="Calibri"/>
          <w:sz w:val="22"/>
          <w:szCs w:val="22"/>
        </w:rPr>
      </w:pPr>
      <w:r w:rsidRPr="00491C9D">
        <w:rPr>
          <w:rStyle w:val="CharStyle15"/>
          <w:rFonts w:ascii="Calibri" w:hAnsi="Calibri" w:cs="Calibri"/>
          <w:sz w:val="22"/>
          <w:szCs w:val="22"/>
        </w:rPr>
        <w:t>V prípade čiastkových objednávok oprávnená osoba odošle objednávku najneskôr do 25. dňa predchádzajúceho mesiaca, v ktorom požaduje dodávku, kde bude špecifikované množstvo a miesto dodania. Objednávka musí byť prijatá najneskôr do 12</w:t>
      </w:r>
      <w:r w:rsidRPr="00491C9D">
        <w:rPr>
          <w:rStyle w:val="CharStyle15"/>
          <w:rFonts w:ascii="Calibri" w:hAnsi="Calibri" w:cs="Calibri"/>
          <w:sz w:val="22"/>
          <w:szCs w:val="22"/>
          <w:vertAlign w:val="superscript"/>
        </w:rPr>
        <w:t>00</w:t>
      </w:r>
      <w:r w:rsidRPr="00491C9D">
        <w:rPr>
          <w:rStyle w:val="CharStyle15"/>
          <w:rFonts w:ascii="Calibri" w:hAnsi="Calibri" w:cs="Calibri"/>
          <w:sz w:val="22"/>
          <w:szCs w:val="22"/>
        </w:rPr>
        <w:t xml:space="preserve"> hod. pracovného dňa. Predávajúci za účelom prijatia objednávok stanovuje nasledovné kontaktné údaje:</w:t>
      </w:r>
    </w:p>
    <w:p w:rsidR="00196447" w:rsidRPr="00491C9D" w:rsidRDefault="00196447" w:rsidP="00196447">
      <w:pPr>
        <w:pStyle w:val="Style4"/>
        <w:shd w:val="clear" w:color="auto" w:fill="auto"/>
        <w:tabs>
          <w:tab w:val="left" w:pos="328"/>
        </w:tabs>
        <w:spacing w:before="0" w:after="120" w:line="240" w:lineRule="auto"/>
        <w:ind w:left="380" w:firstLine="0"/>
        <w:jc w:val="both"/>
        <w:rPr>
          <w:rFonts w:ascii="Calibri" w:hAnsi="Calibri" w:cs="Calibri"/>
          <w:b/>
          <w:sz w:val="22"/>
          <w:szCs w:val="22"/>
        </w:rPr>
      </w:pPr>
      <w:r w:rsidRPr="00491C9D">
        <w:rPr>
          <w:rStyle w:val="CharStyle15"/>
          <w:rFonts w:ascii="Calibri" w:hAnsi="Calibri" w:cs="Calibri"/>
          <w:b/>
          <w:sz w:val="22"/>
          <w:szCs w:val="22"/>
        </w:rPr>
        <w:t>číslo faxu:                                                                         email:</w:t>
      </w:r>
    </w:p>
    <w:p w:rsidR="00196447" w:rsidRPr="00491C9D" w:rsidRDefault="00196447" w:rsidP="00196447">
      <w:pPr>
        <w:pStyle w:val="Style4"/>
        <w:numPr>
          <w:ilvl w:val="0"/>
          <w:numId w:val="1"/>
        </w:numPr>
        <w:shd w:val="clear" w:color="auto" w:fill="auto"/>
        <w:tabs>
          <w:tab w:val="left" w:pos="328"/>
        </w:tabs>
        <w:spacing w:before="0" w:line="274" w:lineRule="exact"/>
        <w:ind w:left="380" w:hanging="380"/>
        <w:jc w:val="both"/>
        <w:rPr>
          <w:rStyle w:val="CharStyle15"/>
          <w:rFonts w:ascii="Calibri" w:hAnsi="Calibri" w:cs="Calibri"/>
          <w:sz w:val="22"/>
          <w:szCs w:val="22"/>
        </w:rPr>
      </w:pPr>
      <w:r w:rsidRPr="00491C9D">
        <w:rPr>
          <w:rStyle w:val="CharStyle15"/>
          <w:rFonts w:ascii="Calibri" w:hAnsi="Calibri" w:cs="Calibri"/>
          <w:sz w:val="22"/>
          <w:szCs w:val="22"/>
        </w:rPr>
        <w:t xml:space="preserve">V prípade kalamitnej situácie sú oprávnené osoby zaslať predávajúcemu mimoriadnu objednávku, ktorá bude označená „Mimoriadna objednávka“ a túto odošlú predávajúcemu v pracovných dňoch od 08.00 do 16.00 hod. emailom alebo faxom a taktiež poštovou zásielkou. O odoslaní „Mimoriadnej objednávky“ bude </w:t>
      </w:r>
      <w:r w:rsidRPr="00491C9D">
        <w:rPr>
          <w:rStyle w:val="CharStyle15"/>
          <w:rFonts w:ascii="Calibri" w:hAnsi="Calibri" w:cs="Calibri"/>
          <w:sz w:val="22"/>
          <w:szCs w:val="22"/>
        </w:rPr>
        <w:lastRenderedPageBreak/>
        <w:t>kupujúci taktiež telefonicky informovať predávajúceho. Predávajúci za účelom prijatia mimoriadnych objednávok stanovuje kontaktné údaje uvedené v článku II. ods. 5 tejto zmluvy.</w:t>
      </w:r>
    </w:p>
    <w:p w:rsidR="007E4375" w:rsidRPr="00491C9D" w:rsidRDefault="00196447" w:rsidP="007E4375">
      <w:pPr>
        <w:pStyle w:val="Style4"/>
        <w:numPr>
          <w:ilvl w:val="0"/>
          <w:numId w:val="1"/>
        </w:numPr>
        <w:shd w:val="clear" w:color="auto" w:fill="auto"/>
        <w:tabs>
          <w:tab w:val="left" w:pos="328"/>
        </w:tabs>
        <w:spacing w:before="0" w:line="274" w:lineRule="exact"/>
        <w:ind w:left="380" w:hanging="380"/>
        <w:jc w:val="both"/>
        <w:rPr>
          <w:rFonts w:ascii="Calibri" w:hAnsi="Calibri" w:cs="Calibri"/>
          <w:sz w:val="22"/>
          <w:szCs w:val="22"/>
        </w:rPr>
      </w:pPr>
      <w:r w:rsidRPr="00491C9D">
        <w:rPr>
          <w:rStyle w:val="CharStyle15"/>
          <w:rFonts w:ascii="Calibri" w:hAnsi="Calibri" w:cs="Calibri"/>
          <w:color w:val="000000"/>
          <w:sz w:val="22"/>
          <w:szCs w:val="22"/>
        </w:rPr>
        <w:t xml:space="preserve">Predávajúci je povinný dodržať všetky kvalitatívne ukazovatele v zmysle platných TP č. 040 (09/2010) vydaných </w:t>
      </w:r>
      <w:proofErr w:type="spellStart"/>
      <w:r w:rsidRPr="00491C9D">
        <w:rPr>
          <w:rStyle w:val="CharStyle15"/>
          <w:rFonts w:ascii="Calibri" w:hAnsi="Calibri" w:cs="Calibri"/>
          <w:color w:val="000000"/>
          <w:sz w:val="22"/>
          <w:szCs w:val="22"/>
        </w:rPr>
        <w:t>MDPaT</w:t>
      </w:r>
      <w:proofErr w:type="spellEnd"/>
      <w:r w:rsidRPr="00491C9D">
        <w:rPr>
          <w:rStyle w:val="CharStyle15"/>
          <w:rFonts w:ascii="Calibri" w:hAnsi="Calibri" w:cs="Calibri"/>
          <w:color w:val="000000"/>
          <w:sz w:val="22"/>
          <w:szCs w:val="22"/>
        </w:rPr>
        <w:t>.</w:t>
      </w:r>
    </w:p>
    <w:p w:rsidR="00196447" w:rsidRPr="00491C9D" w:rsidRDefault="007E4375" w:rsidP="007E4375">
      <w:pPr>
        <w:pStyle w:val="Style4"/>
        <w:numPr>
          <w:ilvl w:val="0"/>
          <w:numId w:val="1"/>
        </w:numPr>
        <w:shd w:val="clear" w:color="auto" w:fill="auto"/>
        <w:tabs>
          <w:tab w:val="left" w:pos="328"/>
        </w:tabs>
        <w:spacing w:before="0" w:line="274" w:lineRule="exact"/>
        <w:ind w:left="380" w:hanging="380"/>
        <w:jc w:val="both"/>
        <w:rPr>
          <w:rStyle w:val="CharStyle15"/>
          <w:rFonts w:asciiTheme="minorHAnsi" w:hAnsiTheme="minorHAnsi" w:cs="Calibri"/>
          <w:sz w:val="22"/>
          <w:szCs w:val="22"/>
        </w:rPr>
      </w:pPr>
      <w:r w:rsidRPr="00491C9D">
        <w:rPr>
          <w:rStyle w:val="CharStyle15"/>
          <w:rFonts w:asciiTheme="minorHAnsi" w:hAnsiTheme="minorHAnsi" w:cs="Calibri"/>
          <w:color w:val="000000"/>
          <w:sz w:val="22"/>
          <w:szCs w:val="22"/>
        </w:rPr>
        <w:t>Predávajúci je povinný najneskôr pri prvej dodávke tovaru predložiť kupujúcemu certifikát vydaný akreditovaným certifikačným orgánom na vykonávanie posudzovania zhody výrobkov certifikáciou v zmysle platných právnych predpisov, z ktorého bude zrejmé, že predmet dodávky spĺňa všetky požadované vlastnosti v zmysle špecifikácií predmetu zmluvy uvedených v jednotlivých výzvach a v prílohe č. 1 tejto zmluvy.</w:t>
      </w:r>
    </w:p>
    <w:p w:rsidR="00196447" w:rsidRPr="00491C9D" w:rsidRDefault="00196447" w:rsidP="00196447">
      <w:pPr>
        <w:pStyle w:val="Style4"/>
        <w:numPr>
          <w:ilvl w:val="0"/>
          <w:numId w:val="1"/>
        </w:numPr>
        <w:shd w:val="clear" w:color="auto" w:fill="auto"/>
        <w:tabs>
          <w:tab w:val="left" w:pos="328"/>
        </w:tabs>
        <w:spacing w:before="0" w:line="274" w:lineRule="exact"/>
        <w:ind w:left="380" w:hanging="380"/>
        <w:jc w:val="both"/>
        <w:rPr>
          <w:rFonts w:ascii="Calibri" w:hAnsi="Calibri" w:cs="Calibri"/>
          <w:sz w:val="22"/>
          <w:szCs w:val="22"/>
        </w:rPr>
      </w:pPr>
      <w:r w:rsidRPr="00491C9D">
        <w:rPr>
          <w:rStyle w:val="CharStyle15"/>
          <w:rFonts w:ascii="Calibri" w:hAnsi="Calibri" w:cs="Calibri"/>
          <w:sz w:val="22"/>
          <w:szCs w:val="22"/>
        </w:rPr>
        <w:t>Pri každej dodávke predmetu zmluvy predávajúci zabezpečí jeho správne odovzdanie kupujúcemu a zároveň predloží vážny lístok, ktorý musí obsahovať dátum, údaj o dodávateľovi, odberateľovi, ŠPZ vozidla, meno vodiča, druh dodaného tovaru a váhu tovaru. Predávajúci ku každej dodávke predloží doklad o váhe, na ktorej bude vážený tovar – voľne ložená soľ. Váženie tovaru je možné len na váhe, ktorá má platné úradné overenie metrológie (ďalej len „certifikát“).</w:t>
      </w:r>
    </w:p>
    <w:p w:rsidR="00196447" w:rsidRPr="00491C9D" w:rsidRDefault="00196447" w:rsidP="00196447">
      <w:pPr>
        <w:pStyle w:val="Style4"/>
        <w:numPr>
          <w:ilvl w:val="0"/>
          <w:numId w:val="1"/>
        </w:numPr>
        <w:shd w:val="clear" w:color="auto" w:fill="auto"/>
        <w:tabs>
          <w:tab w:val="left" w:pos="294"/>
        </w:tabs>
        <w:spacing w:before="0" w:line="274" w:lineRule="exact"/>
        <w:ind w:left="360" w:hanging="360"/>
        <w:jc w:val="both"/>
        <w:rPr>
          <w:rFonts w:ascii="Calibri" w:hAnsi="Calibri" w:cs="Calibri"/>
          <w:sz w:val="22"/>
          <w:szCs w:val="22"/>
        </w:rPr>
      </w:pPr>
      <w:r w:rsidRPr="00491C9D">
        <w:rPr>
          <w:rStyle w:val="CharStyle15"/>
          <w:rFonts w:ascii="Calibri" w:hAnsi="Calibri" w:cs="Calibri"/>
          <w:color w:val="000000"/>
          <w:sz w:val="22"/>
          <w:szCs w:val="22"/>
        </w:rPr>
        <w:t>Kupujúci sa zaväzuje zaplatiť za tovar  kúpnu cenu podľa článku IV. zmluvy.</w:t>
      </w:r>
    </w:p>
    <w:p w:rsidR="00196447" w:rsidRPr="00491C9D" w:rsidRDefault="00196447" w:rsidP="00196447">
      <w:pPr>
        <w:pStyle w:val="Style4"/>
        <w:numPr>
          <w:ilvl w:val="0"/>
          <w:numId w:val="1"/>
        </w:numPr>
        <w:shd w:val="clear" w:color="auto" w:fill="auto"/>
        <w:tabs>
          <w:tab w:val="left" w:pos="294"/>
        </w:tabs>
        <w:spacing w:before="0" w:line="274" w:lineRule="exact"/>
        <w:ind w:left="360" w:hanging="360"/>
        <w:jc w:val="both"/>
        <w:rPr>
          <w:rFonts w:ascii="Calibri" w:hAnsi="Calibri" w:cs="Calibri"/>
          <w:sz w:val="22"/>
          <w:szCs w:val="22"/>
        </w:rPr>
      </w:pPr>
      <w:r w:rsidRPr="00491C9D">
        <w:rPr>
          <w:rStyle w:val="CharStyle15"/>
          <w:rFonts w:ascii="Calibri" w:hAnsi="Calibri" w:cs="Calibri"/>
          <w:color w:val="000000"/>
          <w:sz w:val="22"/>
          <w:szCs w:val="22"/>
        </w:rPr>
        <w:t xml:space="preserve">Kupujúci si vyhradzuje právo upraviť predpokladané množstvo tovaru podľa svojich skutočných potrieb alebo finančných možností. Presné množstvo tovaru, ktoré sa má dodať je oprávnený určiť kupujúci. Pri nedodržaní odberu predpokladaného množstva tovaru predávajúci nemá nárok na náhradu škody z titulu </w:t>
      </w:r>
      <w:r w:rsidRPr="00491C9D">
        <w:rPr>
          <w:rStyle w:val="CharStyle15"/>
          <w:rFonts w:ascii="Calibri" w:hAnsi="Calibri" w:cs="Calibri"/>
          <w:color w:val="000000"/>
          <w:sz w:val="22"/>
          <w:szCs w:val="22"/>
          <w:lang w:val="cs-CZ" w:eastAsia="cs-CZ"/>
        </w:rPr>
        <w:t xml:space="preserve">ušlého </w:t>
      </w:r>
      <w:r w:rsidRPr="00491C9D">
        <w:rPr>
          <w:rStyle w:val="CharStyle15"/>
          <w:rFonts w:ascii="Calibri" w:hAnsi="Calibri" w:cs="Calibri"/>
          <w:color w:val="000000"/>
          <w:sz w:val="22"/>
          <w:szCs w:val="22"/>
        </w:rPr>
        <w:t>zisku. Zmluvné strany sa dohodli, že ustanovenia  § 421 Obch. zákonníka sa na predpokladané množstvo tovaru v zmysle zmluvy nevzťahujú.</w:t>
      </w:r>
    </w:p>
    <w:p w:rsidR="00196447" w:rsidRPr="00491C9D" w:rsidRDefault="00196447" w:rsidP="00196447">
      <w:pPr>
        <w:pStyle w:val="Style4"/>
        <w:numPr>
          <w:ilvl w:val="0"/>
          <w:numId w:val="1"/>
        </w:numPr>
        <w:shd w:val="clear" w:color="auto" w:fill="auto"/>
        <w:tabs>
          <w:tab w:val="left" w:pos="294"/>
        </w:tabs>
        <w:spacing w:before="0" w:after="286" w:line="274" w:lineRule="exact"/>
        <w:ind w:left="360" w:hanging="360"/>
        <w:jc w:val="both"/>
        <w:rPr>
          <w:rFonts w:ascii="Calibri" w:hAnsi="Calibri" w:cs="Calibri"/>
          <w:sz w:val="22"/>
          <w:szCs w:val="22"/>
        </w:rPr>
      </w:pPr>
      <w:r w:rsidRPr="00491C9D">
        <w:rPr>
          <w:rStyle w:val="CharStyle15"/>
          <w:rFonts w:ascii="Calibri" w:hAnsi="Calibri" w:cs="Calibri"/>
          <w:color w:val="000000"/>
          <w:sz w:val="22"/>
          <w:szCs w:val="22"/>
        </w:rPr>
        <w:t>Predávajúci nemá právny nárok na zadávanie objednávok na dodanie tovaru. Zadávanie objednávok bude limitované aktuálnymi potrebami kupujúceho a výškou vyčleneného finančného limitu kupujúceho uvedeného v článku IV v bode 3 tejto zmluvy.</w:t>
      </w:r>
    </w:p>
    <w:p w:rsidR="008D7CFE" w:rsidRPr="00491C9D" w:rsidRDefault="008D7CFE">
      <w:pPr>
        <w:pStyle w:val="Style19"/>
        <w:keepNext/>
        <w:keepLines/>
        <w:shd w:val="clear" w:color="auto" w:fill="auto"/>
        <w:spacing w:before="0" w:line="266" w:lineRule="exact"/>
        <w:ind w:left="20"/>
        <w:rPr>
          <w:rFonts w:ascii="Calibri" w:hAnsi="Calibri" w:cs="Calibri"/>
          <w:sz w:val="22"/>
          <w:szCs w:val="22"/>
        </w:rPr>
      </w:pPr>
      <w:r w:rsidRPr="00491C9D">
        <w:rPr>
          <w:rStyle w:val="CharStyle20"/>
          <w:rFonts w:ascii="Calibri" w:hAnsi="Calibri" w:cs="Calibri"/>
          <w:b/>
          <w:color w:val="000000"/>
          <w:sz w:val="22"/>
          <w:szCs w:val="22"/>
        </w:rPr>
        <w:t>III.</w:t>
      </w:r>
      <w:bookmarkEnd w:id="4"/>
    </w:p>
    <w:p w:rsidR="008D7CFE" w:rsidRPr="00491C9D" w:rsidRDefault="009969A0">
      <w:pPr>
        <w:pStyle w:val="Style2"/>
        <w:shd w:val="clear" w:color="auto" w:fill="auto"/>
        <w:spacing w:after="274"/>
        <w:ind w:left="20" w:firstLine="0"/>
        <w:jc w:val="center"/>
        <w:rPr>
          <w:rFonts w:ascii="Calibri" w:hAnsi="Calibri" w:cs="Calibri"/>
          <w:sz w:val="22"/>
          <w:szCs w:val="22"/>
        </w:rPr>
      </w:pPr>
      <w:r w:rsidRPr="00491C9D">
        <w:rPr>
          <w:rStyle w:val="CharStyle18"/>
          <w:rFonts w:ascii="Calibri" w:hAnsi="Calibri" w:cs="Calibri"/>
          <w:b/>
          <w:color w:val="000000"/>
          <w:sz w:val="22"/>
          <w:szCs w:val="22"/>
        </w:rPr>
        <w:t>Trvanie zmluvy</w:t>
      </w:r>
      <w:r w:rsidR="008D7CFE" w:rsidRPr="00491C9D">
        <w:rPr>
          <w:rStyle w:val="CharStyle18"/>
          <w:rFonts w:ascii="Calibri" w:hAnsi="Calibri" w:cs="Calibri"/>
          <w:b/>
          <w:color w:val="000000"/>
          <w:sz w:val="22"/>
          <w:szCs w:val="22"/>
        </w:rPr>
        <w:t xml:space="preserve"> a termíny plnenia </w:t>
      </w:r>
    </w:p>
    <w:p w:rsidR="003B75FC" w:rsidRPr="00491C9D" w:rsidRDefault="003B75FC" w:rsidP="003B75FC">
      <w:pPr>
        <w:pStyle w:val="Style4"/>
        <w:numPr>
          <w:ilvl w:val="0"/>
          <w:numId w:val="3"/>
        </w:numPr>
        <w:shd w:val="clear" w:color="auto" w:fill="auto"/>
        <w:tabs>
          <w:tab w:val="left" w:pos="274"/>
        </w:tabs>
        <w:spacing w:before="0" w:line="274" w:lineRule="exact"/>
        <w:ind w:left="360" w:hanging="360"/>
        <w:jc w:val="both"/>
        <w:rPr>
          <w:rFonts w:ascii="Calibri" w:hAnsi="Calibri" w:cs="Calibri"/>
          <w:sz w:val="22"/>
          <w:szCs w:val="22"/>
        </w:rPr>
      </w:pPr>
      <w:bookmarkStart w:id="5" w:name="bookmark8"/>
      <w:r w:rsidRPr="00491C9D">
        <w:rPr>
          <w:rStyle w:val="CharStyle15"/>
          <w:rFonts w:ascii="Calibri" w:hAnsi="Calibri" w:cs="Calibri"/>
          <w:color w:val="000000"/>
          <w:sz w:val="22"/>
          <w:szCs w:val="22"/>
        </w:rPr>
        <w:t xml:space="preserve">Zmluva sa uzatvára na dobu určitú, a to </w:t>
      </w:r>
      <w:r w:rsidR="00C756A6" w:rsidRPr="00491C9D">
        <w:rPr>
          <w:rStyle w:val="CharStyle25"/>
          <w:rFonts w:ascii="Calibri" w:hAnsi="Calibri" w:cs="Calibri"/>
          <w:bCs/>
          <w:color w:val="000000"/>
          <w:sz w:val="22"/>
          <w:szCs w:val="22"/>
        </w:rPr>
        <w:t>do 31.03.2019</w:t>
      </w:r>
      <w:r w:rsidRPr="00491C9D">
        <w:rPr>
          <w:rStyle w:val="CharStyle25"/>
          <w:rFonts w:ascii="Calibri" w:hAnsi="Calibri" w:cs="Calibri"/>
          <w:bCs/>
          <w:color w:val="000000"/>
          <w:sz w:val="22"/>
          <w:szCs w:val="22"/>
        </w:rPr>
        <w:t xml:space="preserve"> </w:t>
      </w:r>
      <w:r w:rsidRPr="00491C9D">
        <w:rPr>
          <w:rStyle w:val="CharStyle15"/>
          <w:rFonts w:ascii="Calibri" w:hAnsi="Calibri" w:cs="Calibri"/>
          <w:color w:val="000000"/>
          <w:sz w:val="22"/>
          <w:szCs w:val="22"/>
        </w:rPr>
        <w:t>odo dňa nadobudnutia účinnosti zmluvy, alebo do vyčerpania finančného limitu zodpovedajúceho kúpnej cene tovaru, podľa toho, ktorá z týchto udalostí nastane skôr.</w:t>
      </w:r>
    </w:p>
    <w:p w:rsidR="003B75FC" w:rsidRPr="00491C9D" w:rsidRDefault="003B75FC" w:rsidP="003B75FC">
      <w:pPr>
        <w:pStyle w:val="Style4"/>
        <w:numPr>
          <w:ilvl w:val="0"/>
          <w:numId w:val="3"/>
        </w:numPr>
        <w:shd w:val="clear" w:color="auto" w:fill="auto"/>
        <w:tabs>
          <w:tab w:val="left" w:pos="294"/>
        </w:tabs>
        <w:spacing w:before="0" w:line="274" w:lineRule="exact"/>
        <w:ind w:left="360" w:hanging="360"/>
        <w:jc w:val="both"/>
        <w:rPr>
          <w:rFonts w:ascii="Calibri" w:hAnsi="Calibri" w:cs="Calibri"/>
          <w:sz w:val="22"/>
          <w:szCs w:val="22"/>
        </w:rPr>
      </w:pPr>
      <w:r w:rsidRPr="00491C9D">
        <w:rPr>
          <w:rStyle w:val="CharStyle15"/>
          <w:rFonts w:ascii="Calibri" w:hAnsi="Calibri" w:cs="Calibri"/>
          <w:color w:val="000000"/>
          <w:sz w:val="22"/>
          <w:szCs w:val="22"/>
        </w:rPr>
        <w:t>Kupujúci si vyhradzuje právo určovať termíny a množstvo jednotlivých dodávok tovaru priebežne počas doby platnosti zmluvy samostatnými písomnými objednávkami.</w:t>
      </w:r>
    </w:p>
    <w:p w:rsidR="003B75FC" w:rsidRPr="00491C9D" w:rsidRDefault="003B75FC" w:rsidP="003B75FC">
      <w:pPr>
        <w:pStyle w:val="Style4"/>
        <w:numPr>
          <w:ilvl w:val="0"/>
          <w:numId w:val="3"/>
        </w:numPr>
        <w:shd w:val="clear" w:color="auto" w:fill="auto"/>
        <w:tabs>
          <w:tab w:val="left" w:pos="294"/>
        </w:tabs>
        <w:spacing w:before="0" w:line="274" w:lineRule="exact"/>
        <w:ind w:left="360" w:hanging="360"/>
        <w:jc w:val="both"/>
        <w:rPr>
          <w:rStyle w:val="CharStyle15"/>
          <w:rFonts w:ascii="Calibri" w:hAnsi="Calibri" w:cs="Calibri"/>
          <w:sz w:val="22"/>
          <w:szCs w:val="22"/>
        </w:rPr>
      </w:pPr>
      <w:r w:rsidRPr="00491C9D">
        <w:rPr>
          <w:rStyle w:val="CharStyle15"/>
          <w:rFonts w:ascii="Calibri" w:hAnsi="Calibri" w:cs="Calibri"/>
          <w:color w:val="000000"/>
          <w:sz w:val="22"/>
          <w:szCs w:val="22"/>
        </w:rPr>
        <w:t>Objednávka musí obsahovať nasledovné údaje: druh a množstvo tovaru, požadovaný termín dodania tovaru, miesto dodania, t. j. názov strediska kupujúceho a cenu objednaného tovaru.</w:t>
      </w:r>
    </w:p>
    <w:p w:rsidR="003B75FC" w:rsidRPr="00491C9D" w:rsidRDefault="003B75FC" w:rsidP="003B75FC">
      <w:pPr>
        <w:pStyle w:val="Style4"/>
        <w:numPr>
          <w:ilvl w:val="0"/>
          <w:numId w:val="3"/>
        </w:numPr>
        <w:shd w:val="clear" w:color="auto" w:fill="auto"/>
        <w:tabs>
          <w:tab w:val="left" w:pos="294"/>
        </w:tabs>
        <w:spacing w:before="0" w:line="274" w:lineRule="exact"/>
        <w:ind w:left="360" w:hanging="360"/>
        <w:jc w:val="both"/>
        <w:rPr>
          <w:rStyle w:val="CharStyle15"/>
          <w:rFonts w:ascii="Calibri" w:hAnsi="Calibri" w:cs="Calibri"/>
          <w:sz w:val="22"/>
          <w:szCs w:val="22"/>
        </w:rPr>
      </w:pPr>
      <w:r w:rsidRPr="00491C9D">
        <w:rPr>
          <w:rStyle w:val="CharStyle15"/>
          <w:rFonts w:ascii="Calibri" w:hAnsi="Calibri" w:cs="Calibri"/>
          <w:color w:val="FF0000"/>
          <w:sz w:val="22"/>
          <w:szCs w:val="22"/>
        </w:rPr>
        <w:t xml:space="preserve"> </w:t>
      </w:r>
      <w:r w:rsidRPr="00491C9D">
        <w:rPr>
          <w:rStyle w:val="CharStyle15"/>
          <w:rFonts w:ascii="Calibri" w:hAnsi="Calibri" w:cs="Calibri"/>
          <w:sz w:val="22"/>
          <w:szCs w:val="22"/>
        </w:rPr>
        <w:t xml:space="preserve">Predávajúci je povinný pri objednávke </w:t>
      </w:r>
      <w:r w:rsidRPr="00491C9D">
        <w:rPr>
          <w:rStyle w:val="CharStyle25"/>
          <w:rFonts w:ascii="Calibri" w:hAnsi="Calibri" w:cs="Calibri"/>
          <w:bCs/>
          <w:sz w:val="22"/>
          <w:szCs w:val="22"/>
        </w:rPr>
        <w:t xml:space="preserve">dodať dodávku na jedno miesto dodania </w:t>
      </w:r>
      <w:r w:rsidRPr="00491C9D">
        <w:rPr>
          <w:rStyle w:val="CharStyle15"/>
          <w:rFonts w:ascii="Calibri" w:hAnsi="Calibri" w:cs="Calibri"/>
          <w:sz w:val="22"/>
          <w:szCs w:val="22"/>
        </w:rPr>
        <w:t>(ďalej aj „miesto plnenia“), a to:</w:t>
      </w:r>
    </w:p>
    <w:p w:rsidR="003B75FC" w:rsidRPr="00491C9D" w:rsidRDefault="003B75FC" w:rsidP="003B75FC">
      <w:pPr>
        <w:pStyle w:val="Style4"/>
        <w:shd w:val="clear" w:color="auto" w:fill="auto"/>
        <w:tabs>
          <w:tab w:val="left" w:pos="294"/>
        </w:tabs>
        <w:spacing w:before="0" w:line="274" w:lineRule="exact"/>
        <w:ind w:left="360" w:firstLine="0"/>
        <w:jc w:val="both"/>
        <w:rPr>
          <w:rStyle w:val="CharStyle15"/>
          <w:rFonts w:ascii="Calibri" w:hAnsi="Calibri" w:cs="Calibri"/>
          <w:sz w:val="22"/>
          <w:szCs w:val="22"/>
        </w:rPr>
      </w:pPr>
      <w:r w:rsidRPr="00491C9D">
        <w:rPr>
          <w:rStyle w:val="CharStyle15"/>
          <w:rFonts w:ascii="Calibri" w:hAnsi="Calibri" w:cs="Calibri"/>
          <w:sz w:val="22"/>
          <w:szCs w:val="22"/>
        </w:rPr>
        <w:t xml:space="preserve">- </w:t>
      </w:r>
      <w:r w:rsidRPr="00491C9D">
        <w:rPr>
          <w:rStyle w:val="CharStyle25"/>
          <w:rFonts w:ascii="Calibri" w:hAnsi="Calibri" w:cs="Calibri"/>
          <w:bCs/>
          <w:sz w:val="22"/>
          <w:szCs w:val="22"/>
        </w:rPr>
        <w:t>do 50 ton</w:t>
      </w:r>
      <w:r w:rsidRPr="00491C9D">
        <w:rPr>
          <w:rStyle w:val="CharStyle15"/>
          <w:rFonts w:ascii="Calibri" w:hAnsi="Calibri" w:cs="Calibri"/>
          <w:sz w:val="22"/>
          <w:szCs w:val="22"/>
        </w:rPr>
        <w:t xml:space="preserve"> </w:t>
      </w:r>
      <w:r w:rsidRPr="00491C9D">
        <w:rPr>
          <w:rStyle w:val="CharStyle25"/>
          <w:rFonts w:ascii="Calibri" w:hAnsi="Calibri" w:cs="Calibri"/>
          <w:bCs/>
          <w:sz w:val="22"/>
          <w:szCs w:val="22"/>
        </w:rPr>
        <w:t xml:space="preserve">do 48 hodín </w:t>
      </w:r>
      <w:r w:rsidRPr="00491C9D">
        <w:rPr>
          <w:rStyle w:val="CharStyle15"/>
          <w:rFonts w:ascii="Calibri" w:hAnsi="Calibri" w:cs="Calibri"/>
          <w:sz w:val="22"/>
          <w:szCs w:val="22"/>
        </w:rPr>
        <w:t>od doručenia objednávky (pre každé jedno miesto odberu),</w:t>
      </w:r>
    </w:p>
    <w:p w:rsidR="003B75FC" w:rsidRPr="00491C9D" w:rsidRDefault="003B75FC" w:rsidP="003B75FC">
      <w:pPr>
        <w:pStyle w:val="Style4"/>
        <w:shd w:val="clear" w:color="auto" w:fill="auto"/>
        <w:tabs>
          <w:tab w:val="left" w:pos="294"/>
        </w:tabs>
        <w:spacing w:before="0" w:line="274" w:lineRule="exact"/>
        <w:ind w:left="360" w:firstLine="0"/>
        <w:jc w:val="both"/>
        <w:rPr>
          <w:rStyle w:val="CharStyle15"/>
          <w:rFonts w:ascii="Calibri" w:hAnsi="Calibri" w:cs="Calibri"/>
          <w:sz w:val="22"/>
          <w:szCs w:val="22"/>
        </w:rPr>
      </w:pPr>
      <w:r w:rsidRPr="00491C9D">
        <w:rPr>
          <w:rStyle w:val="CharStyle15"/>
          <w:rFonts w:ascii="Calibri" w:hAnsi="Calibri" w:cs="Calibri"/>
          <w:sz w:val="22"/>
          <w:szCs w:val="22"/>
        </w:rPr>
        <w:t xml:space="preserve">- </w:t>
      </w:r>
      <w:r w:rsidRPr="00491C9D">
        <w:rPr>
          <w:rStyle w:val="CharStyle25"/>
          <w:rFonts w:ascii="Calibri" w:hAnsi="Calibri" w:cs="Calibri"/>
          <w:bCs/>
          <w:sz w:val="22"/>
          <w:szCs w:val="22"/>
        </w:rPr>
        <w:t>do 300 ton</w:t>
      </w:r>
      <w:r w:rsidRPr="00491C9D">
        <w:rPr>
          <w:rStyle w:val="CharStyle15"/>
          <w:rFonts w:ascii="Calibri" w:hAnsi="Calibri" w:cs="Calibri"/>
          <w:sz w:val="22"/>
          <w:szCs w:val="22"/>
        </w:rPr>
        <w:t xml:space="preserve"> </w:t>
      </w:r>
      <w:r w:rsidRPr="00491C9D">
        <w:rPr>
          <w:rStyle w:val="CharStyle25"/>
          <w:rFonts w:ascii="Calibri" w:hAnsi="Calibri" w:cs="Calibri"/>
          <w:bCs/>
          <w:sz w:val="22"/>
          <w:szCs w:val="22"/>
        </w:rPr>
        <w:t xml:space="preserve">do 5 dní </w:t>
      </w:r>
      <w:r w:rsidRPr="00491C9D">
        <w:rPr>
          <w:rStyle w:val="CharStyle15"/>
          <w:rFonts w:ascii="Calibri" w:hAnsi="Calibri" w:cs="Calibri"/>
          <w:sz w:val="22"/>
          <w:szCs w:val="22"/>
        </w:rPr>
        <w:t>od doručenia objednávky (pre každé jedno miesto odberu),</w:t>
      </w:r>
    </w:p>
    <w:p w:rsidR="003B75FC" w:rsidRPr="00491C9D" w:rsidRDefault="003B75FC" w:rsidP="003B75FC">
      <w:pPr>
        <w:pStyle w:val="Style4"/>
        <w:shd w:val="clear" w:color="auto" w:fill="auto"/>
        <w:tabs>
          <w:tab w:val="left" w:pos="709"/>
        </w:tabs>
        <w:spacing w:before="0" w:line="274" w:lineRule="exact"/>
        <w:ind w:left="426" w:hanging="142"/>
        <w:jc w:val="both"/>
        <w:rPr>
          <w:rStyle w:val="CharStyle24"/>
          <w:rFonts w:ascii="Calibri" w:hAnsi="Calibri" w:cs="Calibri"/>
          <w:b/>
          <w:bCs/>
          <w:sz w:val="22"/>
          <w:szCs w:val="22"/>
        </w:rPr>
      </w:pPr>
      <w:r w:rsidRPr="00491C9D">
        <w:rPr>
          <w:rStyle w:val="CharStyle15"/>
          <w:rFonts w:ascii="Calibri" w:hAnsi="Calibri" w:cs="Calibri"/>
          <w:sz w:val="22"/>
          <w:szCs w:val="22"/>
        </w:rPr>
        <w:t xml:space="preserve"> - </w:t>
      </w:r>
      <w:r w:rsidRPr="00491C9D">
        <w:rPr>
          <w:rStyle w:val="CharStyle18"/>
          <w:rFonts w:ascii="Calibri" w:hAnsi="Calibri" w:cs="Calibri"/>
          <w:sz w:val="22"/>
          <w:szCs w:val="22"/>
        </w:rPr>
        <w:t>nad 300 ton</w:t>
      </w:r>
      <w:r w:rsidRPr="00491C9D">
        <w:rPr>
          <w:rStyle w:val="CharStyle18"/>
          <w:rFonts w:ascii="Calibri" w:hAnsi="Calibri" w:cs="Calibri"/>
          <w:b w:val="0"/>
          <w:sz w:val="22"/>
          <w:szCs w:val="22"/>
        </w:rPr>
        <w:t xml:space="preserve"> dodať dodávku na jedno miesto dodania do </w:t>
      </w:r>
      <w:r w:rsidRPr="00491C9D">
        <w:rPr>
          <w:rStyle w:val="CharStyle18"/>
          <w:rFonts w:ascii="Calibri" w:hAnsi="Calibri" w:cs="Calibri"/>
          <w:sz w:val="22"/>
          <w:szCs w:val="22"/>
        </w:rPr>
        <w:t>10 dní</w:t>
      </w:r>
      <w:r w:rsidRPr="00491C9D">
        <w:rPr>
          <w:rStyle w:val="CharStyle18"/>
          <w:rFonts w:ascii="Calibri" w:hAnsi="Calibri" w:cs="Calibri"/>
          <w:b w:val="0"/>
          <w:sz w:val="22"/>
          <w:szCs w:val="22"/>
        </w:rPr>
        <w:t xml:space="preserve"> </w:t>
      </w:r>
      <w:r w:rsidRPr="00491C9D">
        <w:rPr>
          <w:rStyle w:val="CharStyle24"/>
          <w:rFonts w:ascii="Calibri" w:hAnsi="Calibri" w:cs="Calibri"/>
          <w:b/>
          <w:bCs/>
          <w:sz w:val="22"/>
          <w:szCs w:val="22"/>
        </w:rPr>
        <w:t xml:space="preserve">od doručenia objednávky </w:t>
      </w:r>
      <w:r w:rsidRPr="00491C9D">
        <w:rPr>
          <w:rStyle w:val="CharStyle15"/>
          <w:rFonts w:ascii="Calibri" w:hAnsi="Calibri" w:cs="Calibri"/>
          <w:sz w:val="22"/>
          <w:szCs w:val="22"/>
        </w:rPr>
        <w:t>(pre každé jedno miesto odberu)</w:t>
      </w:r>
      <w:r w:rsidRPr="00491C9D">
        <w:rPr>
          <w:rStyle w:val="CharStyle24"/>
          <w:rFonts w:ascii="Calibri" w:hAnsi="Calibri" w:cs="Calibri"/>
          <w:b/>
          <w:bCs/>
          <w:sz w:val="22"/>
          <w:szCs w:val="22"/>
        </w:rPr>
        <w:t>.</w:t>
      </w:r>
    </w:p>
    <w:p w:rsidR="003B75FC" w:rsidRPr="00491C9D" w:rsidRDefault="003B75FC" w:rsidP="003B75FC">
      <w:pPr>
        <w:pStyle w:val="Style4"/>
        <w:numPr>
          <w:ilvl w:val="0"/>
          <w:numId w:val="3"/>
        </w:numPr>
        <w:shd w:val="clear" w:color="auto" w:fill="auto"/>
        <w:tabs>
          <w:tab w:val="left" w:pos="294"/>
        </w:tabs>
        <w:spacing w:before="0" w:line="274" w:lineRule="exact"/>
        <w:ind w:left="360" w:hanging="360"/>
        <w:jc w:val="both"/>
        <w:rPr>
          <w:rStyle w:val="CharStyle15"/>
          <w:rFonts w:ascii="Calibri" w:hAnsi="Calibri" w:cs="Calibri"/>
          <w:sz w:val="22"/>
          <w:szCs w:val="22"/>
        </w:rPr>
      </w:pPr>
      <w:r w:rsidRPr="00491C9D">
        <w:rPr>
          <w:rStyle w:val="CharStyle15"/>
          <w:rFonts w:ascii="Calibri" w:hAnsi="Calibri" w:cs="Calibri"/>
          <w:sz w:val="22"/>
          <w:szCs w:val="22"/>
        </w:rPr>
        <w:t xml:space="preserve">Predávajúci je povinný pri „Mimoriadnej objednávke“ </w:t>
      </w:r>
      <w:r w:rsidRPr="00491C9D">
        <w:rPr>
          <w:rStyle w:val="CharStyle25"/>
          <w:rFonts w:ascii="Calibri" w:hAnsi="Calibri" w:cs="Calibri"/>
          <w:bCs/>
          <w:sz w:val="22"/>
          <w:szCs w:val="22"/>
        </w:rPr>
        <w:t xml:space="preserve">dodať dodávku na jedno miesto dodania </w:t>
      </w:r>
      <w:r w:rsidRPr="00491C9D">
        <w:rPr>
          <w:rStyle w:val="CharStyle15"/>
          <w:rFonts w:ascii="Calibri" w:hAnsi="Calibri" w:cs="Calibri"/>
          <w:sz w:val="22"/>
          <w:szCs w:val="22"/>
        </w:rPr>
        <w:t>(ďalej aj „miesto plnenia“), a to:</w:t>
      </w:r>
    </w:p>
    <w:p w:rsidR="003B75FC" w:rsidRPr="00491C9D" w:rsidRDefault="003B75FC" w:rsidP="003B75FC">
      <w:pPr>
        <w:pStyle w:val="Style4"/>
        <w:shd w:val="clear" w:color="auto" w:fill="auto"/>
        <w:tabs>
          <w:tab w:val="left" w:pos="294"/>
        </w:tabs>
        <w:spacing w:before="0" w:line="274" w:lineRule="exact"/>
        <w:ind w:left="360" w:firstLine="0"/>
        <w:jc w:val="both"/>
        <w:rPr>
          <w:rStyle w:val="CharStyle15"/>
          <w:rFonts w:ascii="Calibri" w:hAnsi="Calibri" w:cs="Calibri"/>
          <w:sz w:val="22"/>
          <w:szCs w:val="22"/>
        </w:rPr>
      </w:pPr>
      <w:r w:rsidRPr="00491C9D">
        <w:rPr>
          <w:rStyle w:val="CharStyle15"/>
          <w:rFonts w:ascii="Calibri" w:hAnsi="Calibri" w:cs="Calibri"/>
          <w:sz w:val="22"/>
          <w:szCs w:val="22"/>
        </w:rPr>
        <w:t xml:space="preserve">- </w:t>
      </w:r>
      <w:r w:rsidRPr="00491C9D">
        <w:rPr>
          <w:rStyle w:val="CharStyle25"/>
          <w:rFonts w:ascii="Calibri" w:hAnsi="Calibri" w:cs="Calibri"/>
          <w:bCs/>
          <w:sz w:val="22"/>
          <w:szCs w:val="22"/>
        </w:rPr>
        <w:t>do 50 ton</w:t>
      </w:r>
      <w:r w:rsidRPr="00491C9D">
        <w:rPr>
          <w:rStyle w:val="CharStyle15"/>
          <w:rFonts w:ascii="Calibri" w:hAnsi="Calibri" w:cs="Calibri"/>
          <w:sz w:val="22"/>
          <w:szCs w:val="22"/>
        </w:rPr>
        <w:t xml:space="preserve"> </w:t>
      </w:r>
      <w:r w:rsidRPr="00491C9D">
        <w:rPr>
          <w:rStyle w:val="CharStyle25"/>
          <w:rFonts w:ascii="Calibri" w:hAnsi="Calibri" w:cs="Calibri"/>
          <w:bCs/>
          <w:sz w:val="22"/>
          <w:szCs w:val="22"/>
        </w:rPr>
        <w:t xml:space="preserve">do 24 hodín </w:t>
      </w:r>
      <w:r w:rsidRPr="00491C9D">
        <w:rPr>
          <w:rStyle w:val="CharStyle15"/>
          <w:rFonts w:ascii="Calibri" w:hAnsi="Calibri" w:cs="Calibri"/>
          <w:sz w:val="22"/>
          <w:szCs w:val="22"/>
        </w:rPr>
        <w:t>od doručenia objednávky (pre každé jedno miesto odberu).</w:t>
      </w:r>
    </w:p>
    <w:p w:rsidR="003B75FC" w:rsidRPr="00491C9D" w:rsidRDefault="003B75FC" w:rsidP="003B75FC">
      <w:pPr>
        <w:pStyle w:val="Style4"/>
        <w:numPr>
          <w:ilvl w:val="0"/>
          <w:numId w:val="3"/>
        </w:numPr>
        <w:shd w:val="clear" w:color="auto" w:fill="auto"/>
        <w:tabs>
          <w:tab w:val="left" w:pos="294"/>
        </w:tabs>
        <w:spacing w:before="0" w:line="274" w:lineRule="exact"/>
        <w:ind w:left="360" w:hanging="360"/>
        <w:jc w:val="both"/>
        <w:rPr>
          <w:rFonts w:ascii="Calibri" w:hAnsi="Calibri" w:cs="Calibri"/>
          <w:sz w:val="22"/>
          <w:szCs w:val="22"/>
        </w:rPr>
      </w:pPr>
      <w:r w:rsidRPr="00491C9D">
        <w:rPr>
          <w:rStyle w:val="CharStyle15"/>
          <w:rFonts w:ascii="Calibri" w:hAnsi="Calibri" w:cs="Calibri"/>
          <w:color w:val="000000"/>
          <w:sz w:val="22"/>
          <w:szCs w:val="22"/>
        </w:rPr>
        <w:t>Uvedený termín dodania je možné meniť len po vzájomnej písomnej dohode obidvoch zmluvných strán.</w:t>
      </w:r>
    </w:p>
    <w:p w:rsidR="003B75FC" w:rsidRPr="00491C9D" w:rsidRDefault="003B75FC" w:rsidP="003B75FC">
      <w:pPr>
        <w:pStyle w:val="Style4"/>
        <w:numPr>
          <w:ilvl w:val="0"/>
          <w:numId w:val="3"/>
        </w:numPr>
        <w:shd w:val="clear" w:color="auto" w:fill="auto"/>
        <w:tabs>
          <w:tab w:val="left" w:pos="294"/>
        </w:tabs>
        <w:spacing w:before="0" w:line="274" w:lineRule="exact"/>
        <w:ind w:left="360" w:hanging="360"/>
        <w:jc w:val="both"/>
        <w:rPr>
          <w:rFonts w:ascii="Calibri" w:hAnsi="Calibri" w:cs="Calibri"/>
          <w:sz w:val="22"/>
          <w:szCs w:val="22"/>
        </w:rPr>
      </w:pPr>
      <w:r w:rsidRPr="00491C9D">
        <w:rPr>
          <w:rStyle w:val="CharStyle15"/>
          <w:rFonts w:ascii="Calibri" w:hAnsi="Calibri" w:cs="Calibri"/>
          <w:color w:val="000000"/>
          <w:sz w:val="22"/>
          <w:szCs w:val="22"/>
        </w:rPr>
        <w:t>V prípade, ak nastanú okolnosti na strane predávajúceho, ktoré môžu spôsobiť omeškanie s dodávkou tovaru na základe konkrétnej objednávky, je predávajúci povinný ihneď po doručení objednávky túto skutočnosť oznámiť kupujúcemu, a to e-mailom alebo telefonicky s písomným potvrdením tejto informácie najneskôr do 24 hodín od doručenia objednávky. Ak si predávajúci túto povinnosť nesplní, zodpovedá za škodu, ktorá kupujúcemu v dôsledku jeho konania, resp. nekonania vznikne. Týmto nie sú dotknuté ustanovenia čl. VII. zmluvy</w:t>
      </w:r>
    </w:p>
    <w:p w:rsidR="003B75FC" w:rsidRPr="00491C9D" w:rsidRDefault="003B75FC" w:rsidP="003B75FC">
      <w:pPr>
        <w:pStyle w:val="Style4"/>
        <w:numPr>
          <w:ilvl w:val="0"/>
          <w:numId w:val="3"/>
        </w:numPr>
        <w:shd w:val="clear" w:color="auto" w:fill="auto"/>
        <w:tabs>
          <w:tab w:val="left" w:pos="294"/>
        </w:tabs>
        <w:spacing w:before="0" w:line="274" w:lineRule="exact"/>
        <w:ind w:left="360" w:hanging="360"/>
        <w:jc w:val="both"/>
        <w:rPr>
          <w:rStyle w:val="CharStyle15"/>
          <w:rFonts w:ascii="Calibri" w:hAnsi="Calibri" w:cs="Calibri"/>
          <w:b/>
          <w:sz w:val="22"/>
          <w:szCs w:val="22"/>
        </w:rPr>
      </w:pPr>
      <w:r w:rsidRPr="00491C9D">
        <w:rPr>
          <w:rStyle w:val="CharStyle15"/>
          <w:rFonts w:ascii="Calibri" w:hAnsi="Calibri" w:cs="Calibri"/>
          <w:b/>
          <w:color w:val="000000"/>
          <w:sz w:val="22"/>
          <w:szCs w:val="22"/>
        </w:rPr>
        <w:t xml:space="preserve">Predávajúci je povinný dodávať priebežne tovar kupujúcemu do jednotlivých stredísk kupujúceho </w:t>
      </w:r>
      <w:r w:rsidRPr="00491C9D">
        <w:rPr>
          <w:rStyle w:val="CharStyle15"/>
          <w:rFonts w:ascii="Calibri" w:hAnsi="Calibri" w:cs="Calibri"/>
          <w:sz w:val="22"/>
          <w:szCs w:val="22"/>
        </w:rPr>
        <w:t>uvedených v Prílohe č. 1 zmluvy</w:t>
      </w:r>
      <w:r w:rsidRPr="00491C9D">
        <w:rPr>
          <w:rStyle w:val="CharStyle15"/>
          <w:rFonts w:ascii="Calibri" w:hAnsi="Calibri" w:cs="Calibri"/>
          <w:b/>
          <w:sz w:val="22"/>
          <w:szCs w:val="22"/>
        </w:rPr>
        <w:t>.</w:t>
      </w:r>
    </w:p>
    <w:p w:rsidR="003B75FC" w:rsidRPr="00491C9D" w:rsidRDefault="003B75FC" w:rsidP="003B75FC">
      <w:pPr>
        <w:pStyle w:val="Style4"/>
        <w:shd w:val="clear" w:color="auto" w:fill="auto"/>
        <w:tabs>
          <w:tab w:val="left" w:pos="294"/>
        </w:tabs>
        <w:spacing w:before="0" w:line="274" w:lineRule="exact"/>
        <w:ind w:left="360" w:firstLine="0"/>
        <w:jc w:val="both"/>
        <w:rPr>
          <w:rFonts w:ascii="Calibri" w:hAnsi="Calibri" w:cs="Calibri"/>
          <w:b/>
          <w:sz w:val="22"/>
          <w:szCs w:val="22"/>
        </w:rPr>
      </w:pPr>
    </w:p>
    <w:p w:rsidR="008D7CFE" w:rsidRPr="00491C9D" w:rsidRDefault="008D7CFE" w:rsidP="00C756A6">
      <w:pPr>
        <w:pStyle w:val="Style19"/>
        <w:keepNext/>
        <w:keepLines/>
        <w:shd w:val="clear" w:color="auto" w:fill="auto"/>
        <w:spacing w:before="0"/>
        <w:ind w:left="4360" w:hanging="4360"/>
        <w:rPr>
          <w:rFonts w:ascii="Calibri" w:hAnsi="Calibri" w:cs="Calibri"/>
          <w:sz w:val="22"/>
          <w:szCs w:val="22"/>
        </w:rPr>
      </w:pPr>
      <w:r w:rsidRPr="00491C9D">
        <w:rPr>
          <w:rStyle w:val="CharStyle20"/>
          <w:rFonts w:ascii="Calibri" w:hAnsi="Calibri" w:cs="Calibri"/>
          <w:b/>
          <w:color w:val="000000"/>
          <w:sz w:val="22"/>
          <w:szCs w:val="22"/>
        </w:rPr>
        <w:t>IV.</w:t>
      </w:r>
      <w:bookmarkEnd w:id="5"/>
    </w:p>
    <w:p w:rsidR="008D7CFE" w:rsidRPr="00491C9D" w:rsidRDefault="00BA77A1">
      <w:pPr>
        <w:pStyle w:val="Style19"/>
        <w:keepNext/>
        <w:keepLines/>
        <w:shd w:val="clear" w:color="auto" w:fill="auto"/>
        <w:spacing w:before="0"/>
        <w:ind w:right="20"/>
        <w:rPr>
          <w:rFonts w:ascii="Calibri" w:hAnsi="Calibri" w:cs="Calibri"/>
          <w:sz w:val="22"/>
          <w:szCs w:val="22"/>
        </w:rPr>
      </w:pPr>
      <w:bookmarkStart w:id="6" w:name="bookmark9"/>
      <w:r w:rsidRPr="00491C9D">
        <w:rPr>
          <w:rStyle w:val="CharStyle20"/>
          <w:rFonts w:ascii="Calibri" w:hAnsi="Calibri" w:cs="Calibri"/>
          <w:b/>
          <w:color w:val="000000"/>
          <w:sz w:val="22"/>
          <w:szCs w:val="22"/>
        </w:rPr>
        <w:t>Kúpna c</w:t>
      </w:r>
      <w:r w:rsidR="008D7CFE" w:rsidRPr="00491C9D">
        <w:rPr>
          <w:rStyle w:val="CharStyle20"/>
          <w:rFonts w:ascii="Calibri" w:hAnsi="Calibri" w:cs="Calibri"/>
          <w:b/>
          <w:color w:val="000000"/>
          <w:sz w:val="22"/>
          <w:szCs w:val="22"/>
        </w:rPr>
        <w:t>ena</w:t>
      </w:r>
      <w:bookmarkEnd w:id="6"/>
    </w:p>
    <w:p w:rsidR="003B75FC" w:rsidRPr="00491C9D" w:rsidRDefault="003B75FC" w:rsidP="003B75FC">
      <w:pPr>
        <w:pStyle w:val="Style4"/>
        <w:numPr>
          <w:ilvl w:val="0"/>
          <w:numId w:val="4"/>
        </w:numPr>
        <w:shd w:val="clear" w:color="auto" w:fill="auto"/>
        <w:tabs>
          <w:tab w:val="left" w:pos="347"/>
        </w:tabs>
        <w:spacing w:before="0" w:line="274" w:lineRule="exact"/>
        <w:ind w:left="380" w:right="-46" w:hanging="380"/>
        <w:jc w:val="both"/>
        <w:rPr>
          <w:rFonts w:ascii="Calibri" w:hAnsi="Calibri" w:cs="Calibri"/>
          <w:sz w:val="22"/>
          <w:szCs w:val="22"/>
        </w:rPr>
      </w:pPr>
      <w:r w:rsidRPr="00491C9D">
        <w:rPr>
          <w:rStyle w:val="CharStyle15"/>
          <w:rFonts w:ascii="Calibri" w:hAnsi="Calibri" w:cs="Calibri"/>
          <w:color w:val="000000"/>
          <w:sz w:val="22"/>
          <w:szCs w:val="22"/>
        </w:rPr>
        <w:t>Kúpna cena je stanovená v súlade so zákonom č. 18/1996 Z. z. o cenách v znení neskorších predpisov a vyhláškou MF SR č. 87/1996 Z. z., ktorou sa vykonáva zákon o cenách v znení neskorších predpisov.</w:t>
      </w:r>
    </w:p>
    <w:p w:rsidR="003B75FC" w:rsidRPr="00491C9D" w:rsidRDefault="003B75FC" w:rsidP="003B75FC">
      <w:pPr>
        <w:pStyle w:val="Style4"/>
        <w:numPr>
          <w:ilvl w:val="0"/>
          <w:numId w:val="4"/>
        </w:numPr>
        <w:shd w:val="clear" w:color="auto" w:fill="auto"/>
        <w:tabs>
          <w:tab w:val="left" w:pos="347"/>
        </w:tabs>
        <w:spacing w:before="0" w:line="274" w:lineRule="exact"/>
        <w:ind w:left="380" w:hanging="380"/>
        <w:jc w:val="both"/>
        <w:rPr>
          <w:rFonts w:ascii="Calibri" w:hAnsi="Calibri" w:cs="Calibri"/>
          <w:sz w:val="22"/>
          <w:szCs w:val="22"/>
        </w:rPr>
      </w:pPr>
      <w:r w:rsidRPr="00491C9D">
        <w:rPr>
          <w:rStyle w:val="CharStyle15"/>
          <w:rFonts w:ascii="Calibri" w:hAnsi="Calibri" w:cs="Calibri"/>
          <w:color w:val="000000"/>
          <w:sz w:val="22"/>
          <w:szCs w:val="22"/>
        </w:rPr>
        <w:lastRenderedPageBreak/>
        <w:t>Jednotková cena tovaru uvedená v Prílohe č. 2 zmluvy je maximálna a záväzná a pokrýva všetky zmluvné záväzky a všetky náklady potrebné na riadne dodanie predmetu kúpy v rozsahu a spôsobom podľa tejto zmluvy a súťažných podkladov. Cena je dohodnutá vrátane naloženia, dopravy (prepravy) a vyloženia tovaru na miesto plnenia podľa čl. III ods. 8 zmluvy. Cena je v súlade s cenovou ponukou predávajúceho, ktorá ako Príloha č. 2 tvorí neoddeliteľnú súčasť tejto zmluvy.</w:t>
      </w:r>
    </w:p>
    <w:p w:rsidR="003B75FC" w:rsidRPr="00491C9D" w:rsidRDefault="003B75FC" w:rsidP="003B75FC">
      <w:pPr>
        <w:pStyle w:val="Style4"/>
        <w:numPr>
          <w:ilvl w:val="0"/>
          <w:numId w:val="4"/>
        </w:numPr>
        <w:shd w:val="clear" w:color="auto" w:fill="auto"/>
        <w:tabs>
          <w:tab w:val="left" w:pos="347"/>
        </w:tabs>
        <w:spacing w:before="0" w:line="274" w:lineRule="exact"/>
        <w:ind w:left="380" w:hanging="380"/>
        <w:jc w:val="both"/>
        <w:rPr>
          <w:rFonts w:ascii="Calibri" w:hAnsi="Calibri" w:cs="Calibri"/>
          <w:sz w:val="22"/>
          <w:szCs w:val="22"/>
        </w:rPr>
      </w:pPr>
      <w:r w:rsidRPr="00491C9D">
        <w:rPr>
          <w:rStyle w:val="CharStyle15"/>
          <w:rFonts w:ascii="Calibri" w:hAnsi="Calibri" w:cs="Calibri"/>
          <w:color w:val="000000"/>
          <w:sz w:val="22"/>
          <w:szCs w:val="22"/>
        </w:rPr>
        <w:t>Celková kúpna cena v zmysle tejto zmluvy je/bude tvorená ako  súčin prijatej jednotkovej ceny a množstva skutočne dodaného a prevzatého tovaru na základe konkrétnych objednávok kupujúceho. Celková cena predmetu zákazky v zmysle tejto zmluvy počas celej doby jej trvania nesmie prekročiť zmluvnú cenu uvedenú v Prílohe č. 2 zmluvy.</w:t>
      </w:r>
    </w:p>
    <w:p w:rsidR="003B75FC" w:rsidRPr="00491C9D" w:rsidRDefault="003B75FC" w:rsidP="003B75FC">
      <w:pPr>
        <w:pStyle w:val="Style4"/>
        <w:numPr>
          <w:ilvl w:val="0"/>
          <w:numId w:val="4"/>
        </w:numPr>
        <w:shd w:val="clear" w:color="auto" w:fill="auto"/>
        <w:tabs>
          <w:tab w:val="left" w:pos="142"/>
        </w:tabs>
        <w:spacing w:before="0" w:line="274" w:lineRule="exact"/>
        <w:ind w:left="426" w:hanging="426"/>
        <w:jc w:val="both"/>
        <w:rPr>
          <w:rStyle w:val="CharStyle15"/>
          <w:rFonts w:ascii="Calibri" w:hAnsi="Calibri" w:cs="Calibri"/>
          <w:sz w:val="22"/>
          <w:szCs w:val="22"/>
        </w:rPr>
      </w:pPr>
      <w:r w:rsidRPr="00491C9D">
        <w:rPr>
          <w:rStyle w:val="CharStyle15"/>
          <w:rFonts w:ascii="Calibri" w:hAnsi="Calibri" w:cs="Calibri"/>
          <w:color w:val="000000"/>
          <w:sz w:val="22"/>
          <w:szCs w:val="22"/>
        </w:rPr>
        <w:t xml:space="preserve">Kupujúci nie je povinný uvedený finančný limit prostredníctvom zadávania objednávok vyčerpať počas platnosti a účinnosti zmluvy; </w:t>
      </w:r>
    </w:p>
    <w:p w:rsidR="003B75FC" w:rsidRPr="00491C9D" w:rsidRDefault="003B75FC" w:rsidP="003B75FC">
      <w:pPr>
        <w:pStyle w:val="Style4"/>
        <w:numPr>
          <w:ilvl w:val="0"/>
          <w:numId w:val="4"/>
        </w:numPr>
        <w:shd w:val="clear" w:color="auto" w:fill="auto"/>
        <w:tabs>
          <w:tab w:val="left" w:pos="142"/>
        </w:tabs>
        <w:spacing w:before="0" w:line="274" w:lineRule="exact"/>
        <w:ind w:left="426" w:hanging="426"/>
        <w:jc w:val="both"/>
        <w:rPr>
          <w:rFonts w:ascii="Calibri" w:hAnsi="Calibri" w:cs="Calibri"/>
          <w:sz w:val="22"/>
          <w:szCs w:val="22"/>
        </w:rPr>
      </w:pPr>
      <w:r w:rsidRPr="00491C9D">
        <w:rPr>
          <w:rStyle w:val="CharStyle15"/>
          <w:rFonts w:ascii="Calibri" w:hAnsi="Calibri" w:cs="Calibri"/>
          <w:color w:val="000000"/>
          <w:sz w:val="22"/>
          <w:szCs w:val="22"/>
        </w:rPr>
        <w:t>Zmluvu možno zmeniť písomnou formou počas jej trvania bez nového verejného obstarávania výlučne za predpokladov uvedených v § 18 ZVO. Pri zmene zmluvy, ktorou by sa zvyšovala resp. znižovala cena plnenia alebo jej častí je potrebné dodržiavať hodnoty zmien uvedené v § 18 ods. 3 ZVO.</w:t>
      </w:r>
    </w:p>
    <w:p w:rsidR="003B75FC" w:rsidRPr="00491C9D" w:rsidRDefault="003B75FC" w:rsidP="003B75FC">
      <w:pPr>
        <w:pStyle w:val="Style4"/>
        <w:numPr>
          <w:ilvl w:val="0"/>
          <w:numId w:val="4"/>
        </w:numPr>
        <w:shd w:val="clear" w:color="auto" w:fill="auto"/>
        <w:tabs>
          <w:tab w:val="left" w:pos="142"/>
        </w:tabs>
        <w:spacing w:before="0" w:line="274" w:lineRule="exact"/>
        <w:ind w:left="426" w:hanging="426"/>
        <w:jc w:val="both"/>
        <w:rPr>
          <w:rFonts w:ascii="Calibri" w:hAnsi="Calibri" w:cs="Calibri"/>
          <w:sz w:val="22"/>
          <w:szCs w:val="22"/>
        </w:rPr>
      </w:pPr>
      <w:r w:rsidRPr="00491C9D">
        <w:rPr>
          <w:rStyle w:val="CharStyle15"/>
          <w:rFonts w:ascii="Calibri" w:hAnsi="Calibri" w:cs="Calibri"/>
          <w:color w:val="000000"/>
          <w:sz w:val="22"/>
          <w:szCs w:val="22"/>
        </w:rPr>
        <w:t>Kupujúci a predávajúci sa zaväzujú rokovať o zmene ceny, ktorá je možná v prípade, ak táto by mala byť spôsobená nezávisle od ich vôle, ak dôjde k zmene legislatívnych podmienok t. j. zmeny colných a daňových predpisov.</w:t>
      </w:r>
    </w:p>
    <w:p w:rsidR="008D7CFE" w:rsidRPr="00491C9D" w:rsidRDefault="003B75FC" w:rsidP="003B75FC">
      <w:pPr>
        <w:pStyle w:val="Style4"/>
        <w:numPr>
          <w:ilvl w:val="0"/>
          <w:numId w:val="4"/>
        </w:numPr>
        <w:shd w:val="clear" w:color="auto" w:fill="auto"/>
        <w:tabs>
          <w:tab w:val="left" w:pos="347"/>
        </w:tabs>
        <w:spacing w:before="0" w:line="274" w:lineRule="exact"/>
        <w:ind w:left="380" w:hanging="380"/>
        <w:jc w:val="both"/>
        <w:rPr>
          <w:rStyle w:val="CharStyle15"/>
          <w:rFonts w:ascii="Calibri" w:hAnsi="Calibri" w:cs="Calibri"/>
          <w:sz w:val="22"/>
          <w:szCs w:val="22"/>
        </w:rPr>
      </w:pPr>
      <w:r w:rsidRPr="00491C9D">
        <w:rPr>
          <w:rStyle w:val="CharStyle15"/>
          <w:rFonts w:ascii="Calibri" w:hAnsi="Calibri" w:cs="Calibri"/>
          <w:color w:val="000000"/>
          <w:sz w:val="22"/>
          <w:szCs w:val="22"/>
        </w:rPr>
        <w:t>Sadzba ceny DPH, uvedená v prílohe č. 2, je uvedená vo výške platnej ku dňu uzatvárania tejto zmluvy. V prípade legislatívnej zmeny sadzby DPH, bude táto zmenená a fakturovaná v sadzbe platnej v čase vykonania predmetu zmluvy.</w:t>
      </w:r>
      <w:r w:rsidR="004F40A4" w:rsidRPr="00491C9D">
        <w:rPr>
          <w:rStyle w:val="CharStyle15"/>
          <w:rFonts w:ascii="Calibri" w:hAnsi="Calibri" w:cs="Calibri"/>
          <w:color w:val="000000"/>
          <w:sz w:val="22"/>
          <w:szCs w:val="22"/>
        </w:rPr>
        <w:t xml:space="preserve"> </w:t>
      </w:r>
      <w:r w:rsidR="008D7CFE" w:rsidRPr="00491C9D">
        <w:rPr>
          <w:rStyle w:val="CharStyle15"/>
          <w:rFonts w:ascii="Calibri" w:hAnsi="Calibri" w:cs="Calibri"/>
          <w:color w:val="000000"/>
          <w:sz w:val="22"/>
          <w:szCs w:val="22"/>
        </w:rPr>
        <w:t xml:space="preserve">Jednotkové ceny </w:t>
      </w:r>
      <w:r w:rsidR="00BA77A1" w:rsidRPr="00491C9D">
        <w:rPr>
          <w:rStyle w:val="CharStyle15"/>
          <w:rFonts w:ascii="Calibri" w:hAnsi="Calibri" w:cs="Calibri"/>
          <w:color w:val="000000"/>
          <w:sz w:val="22"/>
          <w:szCs w:val="22"/>
        </w:rPr>
        <w:t xml:space="preserve">tovaru </w:t>
      </w:r>
      <w:r w:rsidR="008D7CFE" w:rsidRPr="00491C9D">
        <w:rPr>
          <w:rStyle w:val="CharStyle15"/>
          <w:rFonts w:ascii="Calibri" w:hAnsi="Calibri" w:cs="Calibri"/>
          <w:color w:val="000000"/>
          <w:sz w:val="22"/>
          <w:szCs w:val="22"/>
        </w:rPr>
        <w:t xml:space="preserve">uvedené v Prílohe č. 1 </w:t>
      </w:r>
      <w:r w:rsidR="00BA77A1" w:rsidRPr="00491C9D">
        <w:rPr>
          <w:rStyle w:val="CharStyle15"/>
          <w:rFonts w:ascii="Calibri" w:hAnsi="Calibri" w:cs="Calibri"/>
          <w:color w:val="000000"/>
          <w:sz w:val="22"/>
          <w:szCs w:val="22"/>
        </w:rPr>
        <w:t>zmluvy</w:t>
      </w:r>
      <w:r w:rsidR="008D7CFE" w:rsidRPr="00491C9D">
        <w:rPr>
          <w:rStyle w:val="CharStyle15"/>
          <w:rFonts w:ascii="Calibri" w:hAnsi="Calibri" w:cs="Calibri"/>
          <w:color w:val="000000"/>
          <w:sz w:val="22"/>
          <w:szCs w:val="22"/>
        </w:rPr>
        <w:t xml:space="preserve"> sú maximálne a záväzné a pokrývajú všetky zmluvné záväzky a všetky </w:t>
      </w:r>
      <w:r w:rsidR="00BA77A1" w:rsidRPr="00491C9D">
        <w:rPr>
          <w:rStyle w:val="CharStyle15"/>
          <w:rFonts w:ascii="Calibri" w:hAnsi="Calibri" w:cs="Calibri"/>
          <w:color w:val="000000"/>
          <w:sz w:val="22"/>
          <w:szCs w:val="22"/>
        </w:rPr>
        <w:t>náklady</w:t>
      </w:r>
      <w:r w:rsidR="008D7CFE" w:rsidRPr="00491C9D">
        <w:rPr>
          <w:rStyle w:val="CharStyle15"/>
          <w:rFonts w:ascii="Calibri" w:hAnsi="Calibri" w:cs="Calibri"/>
          <w:color w:val="000000"/>
          <w:sz w:val="22"/>
          <w:szCs w:val="22"/>
        </w:rPr>
        <w:t xml:space="preserve"> </w:t>
      </w:r>
      <w:r w:rsidR="00BA77A1" w:rsidRPr="00491C9D">
        <w:rPr>
          <w:rStyle w:val="CharStyle15"/>
          <w:rFonts w:ascii="Calibri" w:hAnsi="Calibri" w:cs="Calibri"/>
          <w:color w:val="000000"/>
          <w:sz w:val="22"/>
          <w:szCs w:val="22"/>
        </w:rPr>
        <w:t>potrebné</w:t>
      </w:r>
      <w:r w:rsidR="008D7CFE" w:rsidRPr="00491C9D">
        <w:rPr>
          <w:rStyle w:val="CharStyle15"/>
          <w:rFonts w:ascii="Calibri" w:hAnsi="Calibri" w:cs="Calibri"/>
          <w:color w:val="000000"/>
          <w:sz w:val="22"/>
          <w:szCs w:val="22"/>
        </w:rPr>
        <w:t xml:space="preserve"> na riadne dodanie predmetu kúpy v rozsahu </w:t>
      </w:r>
      <w:r w:rsidR="00BA77A1" w:rsidRPr="00491C9D">
        <w:rPr>
          <w:rStyle w:val="CharStyle15"/>
          <w:rFonts w:ascii="Calibri" w:hAnsi="Calibri" w:cs="Calibri"/>
          <w:color w:val="000000"/>
          <w:sz w:val="22"/>
          <w:szCs w:val="22"/>
        </w:rPr>
        <w:t xml:space="preserve">a spôsobom </w:t>
      </w:r>
      <w:r w:rsidR="008D7CFE" w:rsidRPr="00491C9D">
        <w:rPr>
          <w:rStyle w:val="CharStyle15"/>
          <w:rFonts w:ascii="Calibri" w:hAnsi="Calibri" w:cs="Calibri"/>
          <w:color w:val="000000"/>
          <w:sz w:val="22"/>
          <w:szCs w:val="22"/>
        </w:rPr>
        <w:t xml:space="preserve">podľa tejto </w:t>
      </w:r>
      <w:r w:rsidR="00BA77A1" w:rsidRPr="00491C9D">
        <w:rPr>
          <w:rStyle w:val="CharStyle15"/>
          <w:rFonts w:ascii="Calibri" w:hAnsi="Calibri" w:cs="Calibri"/>
          <w:color w:val="000000"/>
          <w:sz w:val="22"/>
          <w:szCs w:val="22"/>
        </w:rPr>
        <w:t>zmluvy</w:t>
      </w:r>
      <w:r w:rsidR="008D7CFE" w:rsidRPr="00491C9D">
        <w:rPr>
          <w:rStyle w:val="CharStyle15"/>
          <w:rFonts w:ascii="Calibri" w:hAnsi="Calibri" w:cs="Calibri"/>
          <w:color w:val="000000"/>
          <w:sz w:val="22"/>
          <w:szCs w:val="22"/>
        </w:rPr>
        <w:t xml:space="preserve"> a súťažných podkladov. Cena je dohodnutá vrátane naloženia, </w:t>
      </w:r>
      <w:r w:rsidR="00BA77A1" w:rsidRPr="00491C9D">
        <w:rPr>
          <w:rStyle w:val="CharStyle15"/>
          <w:rFonts w:ascii="Calibri" w:hAnsi="Calibri" w:cs="Calibri"/>
          <w:color w:val="000000"/>
          <w:sz w:val="22"/>
          <w:szCs w:val="22"/>
        </w:rPr>
        <w:t>dopravy (</w:t>
      </w:r>
      <w:r w:rsidR="008D7CFE" w:rsidRPr="00491C9D">
        <w:rPr>
          <w:rStyle w:val="CharStyle15"/>
          <w:rFonts w:ascii="Calibri" w:hAnsi="Calibri" w:cs="Calibri"/>
          <w:color w:val="000000"/>
          <w:sz w:val="22"/>
          <w:szCs w:val="22"/>
        </w:rPr>
        <w:t>prepravy</w:t>
      </w:r>
      <w:r w:rsidR="00BA77A1" w:rsidRPr="00491C9D">
        <w:rPr>
          <w:rStyle w:val="CharStyle15"/>
          <w:rFonts w:ascii="Calibri" w:hAnsi="Calibri" w:cs="Calibri"/>
          <w:color w:val="000000"/>
          <w:sz w:val="22"/>
          <w:szCs w:val="22"/>
        </w:rPr>
        <w:t>)</w:t>
      </w:r>
      <w:r w:rsidR="008D7CFE" w:rsidRPr="00491C9D">
        <w:rPr>
          <w:rStyle w:val="CharStyle15"/>
          <w:rFonts w:ascii="Calibri" w:hAnsi="Calibri" w:cs="Calibri"/>
          <w:color w:val="000000"/>
          <w:sz w:val="22"/>
          <w:szCs w:val="22"/>
        </w:rPr>
        <w:t xml:space="preserve"> a vyloženia tovaru na miesto plnenia podľa čl. III </w:t>
      </w:r>
      <w:r w:rsidR="00BA77A1" w:rsidRPr="00491C9D">
        <w:rPr>
          <w:rStyle w:val="CharStyle15"/>
          <w:rFonts w:ascii="Calibri" w:hAnsi="Calibri" w:cs="Calibri"/>
          <w:color w:val="000000"/>
          <w:sz w:val="22"/>
          <w:szCs w:val="22"/>
        </w:rPr>
        <w:t>ods. 8 zmluvy</w:t>
      </w:r>
      <w:r w:rsidR="008D7CFE" w:rsidRPr="00491C9D">
        <w:rPr>
          <w:rStyle w:val="CharStyle15"/>
          <w:rFonts w:ascii="Calibri" w:hAnsi="Calibri" w:cs="Calibri"/>
          <w:color w:val="000000"/>
          <w:sz w:val="22"/>
          <w:szCs w:val="22"/>
        </w:rPr>
        <w:t>. Cena je v súlade s</w:t>
      </w:r>
      <w:r w:rsidR="00BA77A1" w:rsidRPr="00491C9D">
        <w:rPr>
          <w:rStyle w:val="CharStyle15"/>
          <w:rFonts w:ascii="Calibri" w:hAnsi="Calibri" w:cs="Calibri"/>
          <w:color w:val="000000"/>
          <w:sz w:val="22"/>
          <w:szCs w:val="22"/>
        </w:rPr>
        <w:t xml:space="preserve"> cenovou </w:t>
      </w:r>
      <w:r w:rsidR="008D7CFE" w:rsidRPr="00491C9D">
        <w:rPr>
          <w:rStyle w:val="CharStyle15"/>
          <w:rFonts w:ascii="Calibri" w:hAnsi="Calibri" w:cs="Calibri"/>
          <w:color w:val="000000"/>
          <w:sz w:val="22"/>
          <w:szCs w:val="22"/>
        </w:rPr>
        <w:t xml:space="preserve">ponukou predávajúceho, ktorá ako Príloha č. </w:t>
      </w:r>
      <w:r w:rsidR="00E839F3" w:rsidRPr="00491C9D">
        <w:rPr>
          <w:rStyle w:val="CharStyle15"/>
          <w:rFonts w:ascii="Calibri" w:hAnsi="Calibri" w:cs="Calibri"/>
          <w:color w:val="000000"/>
          <w:sz w:val="22"/>
          <w:szCs w:val="22"/>
        </w:rPr>
        <w:t>2</w:t>
      </w:r>
      <w:r w:rsidR="008D7CFE" w:rsidRPr="00491C9D">
        <w:rPr>
          <w:rStyle w:val="CharStyle15"/>
          <w:rFonts w:ascii="Calibri" w:hAnsi="Calibri" w:cs="Calibri"/>
          <w:color w:val="000000"/>
          <w:sz w:val="22"/>
          <w:szCs w:val="22"/>
        </w:rPr>
        <w:t xml:space="preserve"> tvorí neoddeliteľnú súčasť tejto </w:t>
      </w:r>
      <w:r w:rsidR="00BA77A1" w:rsidRPr="00491C9D">
        <w:rPr>
          <w:rStyle w:val="CharStyle15"/>
          <w:rFonts w:ascii="Calibri" w:hAnsi="Calibri" w:cs="Calibri"/>
          <w:color w:val="000000"/>
          <w:sz w:val="22"/>
          <w:szCs w:val="22"/>
        </w:rPr>
        <w:t>zmluvy</w:t>
      </w:r>
      <w:r w:rsidR="008D7CFE" w:rsidRPr="00491C9D">
        <w:rPr>
          <w:rStyle w:val="CharStyle15"/>
          <w:rFonts w:ascii="Calibri" w:hAnsi="Calibri" w:cs="Calibri"/>
          <w:color w:val="000000"/>
          <w:sz w:val="22"/>
          <w:szCs w:val="22"/>
        </w:rPr>
        <w:t>.</w:t>
      </w:r>
    </w:p>
    <w:p w:rsidR="00C756A6" w:rsidRPr="00491C9D" w:rsidRDefault="00C756A6" w:rsidP="00C756A6">
      <w:pPr>
        <w:pStyle w:val="Style4"/>
        <w:shd w:val="clear" w:color="auto" w:fill="auto"/>
        <w:tabs>
          <w:tab w:val="left" w:pos="347"/>
        </w:tabs>
        <w:spacing w:before="0" w:line="274" w:lineRule="exact"/>
        <w:ind w:left="380" w:firstLine="0"/>
        <w:jc w:val="both"/>
        <w:rPr>
          <w:rFonts w:ascii="Calibri" w:hAnsi="Calibri" w:cs="Calibri"/>
          <w:sz w:val="22"/>
          <w:szCs w:val="22"/>
        </w:rPr>
      </w:pPr>
    </w:p>
    <w:p w:rsidR="008D7CFE" w:rsidRPr="00491C9D" w:rsidRDefault="008D7CFE" w:rsidP="00C756A6">
      <w:pPr>
        <w:pStyle w:val="Style19"/>
        <w:keepNext/>
        <w:keepLines/>
        <w:shd w:val="clear" w:color="auto" w:fill="auto"/>
        <w:spacing w:before="0"/>
        <w:ind w:left="4360" w:hanging="4360"/>
        <w:rPr>
          <w:rFonts w:ascii="Calibri" w:hAnsi="Calibri" w:cs="Calibri"/>
          <w:sz w:val="22"/>
          <w:szCs w:val="22"/>
        </w:rPr>
      </w:pPr>
      <w:bookmarkStart w:id="7" w:name="bookmark10"/>
      <w:r w:rsidRPr="00491C9D">
        <w:rPr>
          <w:rStyle w:val="CharStyle20"/>
          <w:rFonts w:ascii="Calibri" w:hAnsi="Calibri" w:cs="Calibri"/>
          <w:b/>
          <w:color w:val="000000"/>
          <w:sz w:val="22"/>
          <w:szCs w:val="22"/>
        </w:rPr>
        <w:t>V.</w:t>
      </w:r>
      <w:bookmarkEnd w:id="7"/>
    </w:p>
    <w:p w:rsidR="008D7CFE" w:rsidRPr="00491C9D" w:rsidRDefault="008D7CFE" w:rsidP="00C756A6">
      <w:pPr>
        <w:pStyle w:val="Style19"/>
        <w:keepNext/>
        <w:keepLines/>
        <w:shd w:val="clear" w:color="auto" w:fill="auto"/>
        <w:spacing w:before="0" w:after="120" w:line="240" w:lineRule="auto"/>
        <w:ind w:left="23"/>
        <w:rPr>
          <w:rStyle w:val="CharStyle20"/>
          <w:rFonts w:ascii="Calibri" w:hAnsi="Calibri" w:cs="Calibri"/>
          <w:b/>
          <w:color w:val="000000"/>
          <w:sz w:val="22"/>
          <w:szCs w:val="22"/>
        </w:rPr>
      </w:pPr>
      <w:bookmarkStart w:id="8" w:name="bookmark11"/>
      <w:r w:rsidRPr="00491C9D">
        <w:rPr>
          <w:rStyle w:val="CharStyle20"/>
          <w:rFonts w:ascii="Calibri" w:hAnsi="Calibri" w:cs="Calibri"/>
          <w:b/>
          <w:color w:val="000000"/>
          <w:sz w:val="22"/>
          <w:szCs w:val="22"/>
        </w:rPr>
        <w:t>Všeobecné dodacie podmienky</w:t>
      </w:r>
      <w:bookmarkEnd w:id="8"/>
    </w:p>
    <w:p w:rsidR="008D7CFE" w:rsidRPr="00491C9D" w:rsidRDefault="008D7CFE" w:rsidP="001D06A5">
      <w:pPr>
        <w:pStyle w:val="Style4"/>
        <w:numPr>
          <w:ilvl w:val="0"/>
          <w:numId w:val="5"/>
        </w:numPr>
        <w:shd w:val="clear" w:color="auto" w:fill="auto"/>
        <w:tabs>
          <w:tab w:val="left" w:pos="307"/>
        </w:tabs>
        <w:spacing w:before="0" w:line="274" w:lineRule="exact"/>
        <w:ind w:left="360" w:hanging="360"/>
        <w:jc w:val="both"/>
        <w:rPr>
          <w:rFonts w:ascii="Calibri" w:hAnsi="Calibri" w:cs="Calibri"/>
          <w:sz w:val="22"/>
          <w:szCs w:val="22"/>
        </w:rPr>
      </w:pPr>
      <w:r w:rsidRPr="00491C9D">
        <w:rPr>
          <w:rStyle w:val="CharStyle15"/>
          <w:rFonts w:ascii="Calibri" w:hAnsi="Calibri" w:cs="Calibri"/>
          <w:color w:val="000000"/>
          <w:sz w:val="22"/>
          <w:szCs w:val="22"/>
        </w:rPr>
        <w:t xml:space="preserve">Predávajúci </w:t>
      </w:r>
      <w:r w:rsidR="003967AE" w:rsidRPr="00491C9D">
        <w:rPr>
          <w:rStyle w:val="CharStyle15"/>
          <w:rFonts w:ascii="Calibri" w:hAnsi="Calibri" w:cs="Calibri"/>
          <w:color w:val="000000"/>
          <w:sz w:val="22"/>
          <w:szCs w:val="22"/>
        </w:rPr>
        <w:t>zodpovedá</w:t>
      </w:r>
      <w:r w:rsidRPr="00491C9D">
        <w:rPr>
          <w:rStyle w:val="CharStyle15"/>
          <w:rFonts w:ascii="Calibri" w:hAnsi="Calibri" w:cs="Calibri"/>
          <w:color w:val="000000"/>
          <w:sz w:val="22"/>
          <w:szCs w:val="22"/>
        </w:rPr>
        <w:t xml:space="preserve"> za kvalitu</w:t>
      </w:r>
      <w:r w:rsidR="003967AE" w:rsidRPr="00491C9D">
        <w:rPr>
          <w:rStyle w:val="CharStyle15"/>
          <w:rFonts w:ascii="Calibri" w:hAnsi="Calibri" w:cs="Calibri"/>
          <w:color w:val="000000"/>
          <w:sz w:val="22"/>
          <w:szCs w:val="22"/>
        </w:rPr>
        <w:t>,</w:t>
      </w:r>
      <w:r w:rsidRPr="00491C9D">
        <w:rPr>
          <w:rStyle w:val="CharStyle15"/>
          <w:rFonts w:ascii="Calibri" w:hAnsi="Calibri" w:cs="Calibri"/>
          <w:color w:val="000000"/>
          <w:sz w:val="22"/>
          <w:szCs w:val="22"/>
        </w:rPr>
        <w:t xml:space="preserve"> úplnosť </w:t>
      </w:r>
      <w:r w:rsidR="001D06A5" w:rsidRPr="00491C9D">
        <w:rPr>
          <w:rStyle w:val="CharStyle15"/>
          <w:rFonts w:ascii="Calibri" w:hAnsi="Calibri" w:cs="Calibri"/>
          <w:color w:val="000000"/>
          <w:sz w:val="22"/>
          <w:szCs w:val="22"/>
        </w:rPr>
        <w:t xml:space="preserve">dodávky tovaru </w:t>
      </w:r>
      <w:r w:rsidR="003967AE" w:rsidRPr="00491C9D">
        <w:rPr>
          <w:rStyle w:val="CharStyle15"/>
          <w:rFonts w:ascii="Calibri" w:hAnsi="Calibri" w:cs="Calibri"/>
          <w:color w:val="000000"/>
          <w:sz w:val="22"/>
          <w:szCs w:val="22"/>
        </w:rPr>
        <w:t xml:space="preserve">a odovzdanie </w:t>
      </w:r>
      <w:r w:rsidRPr="00491C9D">
        <w:rPr>
          <w:rStyle w:val="CharStyle15"/>
          <w:rFonts w:ascii="Calibri" w:hAnsi="Calibri" w:cs="Calibri"/>
          <w:color w:val="000000"/>
          <w:sz w:val="22"/>
          <w:szCs w:val="22"/>
        </w:rPr>
        <w:t xml:space="preserve">dodávky </w:t>
      </w:r>
      <w:r w:rsidR="00FC3A9D" w:rsidRPr="00491C9D">
        <w:rPr>
          <w:rStyle w:val="CharStyle15"/>
          <w:rFonts w:ascii="Calibri" w:hAnsi="Calibri" w:cs="Calibri"/>
          <w:color w:val="000000"/>
          <w:sz w:val="22"/>
          <w:szCs w:val="22"/>
        </w:rPr>
        <w:t>tovaru</w:t>
      </w:r>
      <w:r w:rsidR="003967AE" w:rsidRPr="00491C9D">
        <w:rPr>
          <w:rStyle w:val="CharStyle15"/>
          <w:rFonts w:ascii="Calibri" w:hAnsi="Calibri" w:cs="Calibri"/>
          <w:color w:val="000000"/>
          <w:sz w:val="22"/>
          <w:szCs w:val="22"/>
        </w:rPr>
        <w:t xml:space="preserve"> v mieste a čase podľa jednotlivých objednávok kupujúceho. </w:t>
      </w:r>
      <w:r w:rsidRPr="00491C9D">
        <w:rPr>
          <w:rStyle w:val="CharStyle15"/>
          <w:rFonts w:ascii="Calibri" w:hAnsi="Calibri" w:cs="Calibri"/>
          <w:color w:val="000000"/>
          <w:sz w:val="22"/>
          <w:szCs w:val="22"/>
        </w:rPr>
        <w:t xml:space="preserve">Predávajúci </w:t>
      </w:r>
      <w:r w:rsidR="003967AE" w:rsidRPr="00491C9D">
        <w:rPr>
          <w:rStyle w:val="CharStyle15"/>
          <w:rFonts w:ascii="Calibri" w:hAnsi="Calibri" w:cs="Calibri"/>
          <w:color w:val="000000"/>
          <w:sz w:val="22"/>
          <w:szCs w:val="22"/>
        </w:rPr>
        <w:t xml:space="preserve">je povinný </w:t>
      </w:r>
      <w:r w:rsidRPr="00491C9D">
        <w:rPr>
          <w:rStyle w:val="CharStyle15"/>
          <w:rFonts w:ascii="Calibri" w:hAnsi="Calibri" w:cs="Calibri"/>
          <w:color w:val="000000"/>
          <w:sz w:val="22"/>
          <w:szCs w:val="22"/>
        </w:rPr>
        <w:t>pri každej dodávke tovaru odovzd</w:t>
      </w:r>
      <w:r w:rsidR="003967AE" w:rsidRPr="00491C9D">
        <w:rPr>
          <w:rStyle w:val="CharStyle15"/>
          <w:rFonts w:ascii="Calibri" w:hAnsi="Calibri" w:cs="Calibri"/>
          <w:color w:val="000000"/>
          <w:sz w:val="22"/>
          <w:szCs w:val="22"/>
        </w:rPr>
        <w:t>ať</w:t>
      </w:r>
      <w:r w:rsidRPr="00491C9D">
        <w:rPr>
          <w:rStyle w:val="CharStyle15"/>
          <w:rFonts w:ascii="Calibri" w:hAnsi="Calibri" w:cs="Calibri"/>
          <w:color w:val="000000"/>
          <w:sz w:val="22"/>
          <w:szCs w:val="22"/>
        </w:rPr>
        <w:t xml:space="preserve"> kupujúcemu spolu s tovarom protokol o vážení </w:t>
      </w:r>
      <w:r w:rsidR="003967AE" w:rsidRPr="00491C9D">
        <w:rPr>
          <w:rStyle w:val="CharStyle15"/>
          <w:rFonts w:ascii="Calibri" w:hAnsi="Calibri" w:cs="Calibri"/>
          <w:color w:val="000000"/>
          <w:sz w:val="22"/>
          <w:szCs w:val="22"/>
        </w:rPr>
        <w:t xml:space="preserve">tovaru </w:t>
      </w:r>
      <w:r w:rsidRPr="00491C9D">
        <w:rPr>
          <w:rStyle w:val="CharStyle26"/>
          <w:rFonts w:ascii="Calibri" w:hAnsi="Calibri" w:cs="Calibri"/>
          <w:b w:val="0"/>
          <w:bCs/>
          <w:color w:val="000000"/>
          <w:sz w:val="22"/>
          <w:szCs w:val="22"/>
        </w:rPr>
        <w:t>a</w:t>
      </w:r>
      <w:r w:rsidRPr="00491C9D">
        <w:rPr>
          <w:rStyle w:val="CharStyle26"/>
          <w:rFonts w:ascii="Calibri" w:hAnsi="Calibri" w:cs="Calibri"/>
          <w:bCs/>
          <w:color w:val="000000"/>
          <w:sz w:val="22"/>
          <w:szCs w:val="22"/>
        </w:rPr>
        <w:t xml:space="preserve"> </w:t>
      </w:r>
      <w:r w:rsidRPr="00491C9D">
        <w:rPr>
          <w:rStyle w:val="CharStyle15"/>
          <w:rFonts w:ascii="Calibri" w:hAnsi="Calibri" w:cs="Calibri"/>
          <w:color w:val="000000"/>
          <w:sz w:val="22"/>
          <w:szCs w:val="22"/>
        </w:rPr>
        <w:t>potvrdený dodací list</w:t>
      </w:r>
      <w:r w:rsidR="003967AE" w:rsidRPr="00491C9D">
        <w:rPr>
          <w:rStyle w:val="CharStyle15"/>
          <w:rFonts w:ascii="Calibri" w:hAnsi="Calibri" w:cs="Calibri"/>
          <w:color w:val="000000"/>
          <w:sz w:val="22"/>
          <w:szCs w:val="22"/>
        </w:rPr>
        <w:t xml:space="preserve"> s uvedením</w:t>
      </w:r>
      <w:r w:rsidRPr="00491C9D">
        <w:rPr>
          <w:rStyle w:val="CharStyle15"/>
          <w:rFonts w:ascii="Calibri" w:hAnsi="Calibri" w:cs="Calibri"/>
          <w:color w:val="000000"/>
          <w:sz w:val="22"/>
          <w:szCs w:val="22"/>
        </w:rPr>
        <w:t xml:space="preserve"> údaj</w:t>
      </w:r>
      <w:r w:rsidR="003967AE" w:rsidRPr="00491C9D">
        <w:rPr>
          <w:rStyle w:val="CharStyle15"/>
          <w:rFonts w:ascii="Calibri" w:hAnsi="Calibri" w:cs="Calibri"/>
          <w:color w:val="000000"/>
          <w:sz w:val="22"/>
          <w:szCs w:val="22"/>
        </w:rPr>
        <w:t>ov</w:t>
      </w:r>
      <w:r w:rsidRPr="00491C9D">
        <w:rPr>
          <w:rStyle w:val="CharStyle15"/>
          <w:rFonts w:ascii="Calibri" w:hAnsi="Calibri" w:cs="Calibri"/>
          <w:color w:val="000000"/>
          <w:sz w:val="22"/>
          <w:szCs w:val="22"/>
        </w:rPr>
        <w:t xml:space="preserve"> o druhu, kvalite, množstve a cene tovaru. </w:t>
      </w:r>
    </w:p>
    <w:p w:rsidR="008D7CFE" w:rsidRPr="00491C9D" w:rsidRDefault="008D7CFE">
      <w:pPr>
        <w:pStyle w:val="Style4"/>
        <w:numPr>
          <w:ilvl w:val="0"/>
          <w:numId w:val="5"/>
        </w:numPr>
        <w:shd w:val="clear" w:color="auto" w:fill="auto"/>
        <w:tabs>
          <w:tab w:val="left" w:pos="307"/>
        </w:tabs>
        <w:spacing w:before="0" w:line="274" w:lineRule="exact"/>
        <w:ind w:left="360" w:hanging="360"/>
        <w:rPr>
          <w:rFonts w:ascii="Calibri" w:hAnsi="Calibri" w:cs="Calibri"/>
          <w:sz w:val="22"/>
          <w:szCs w:val="22"/>
        </w:rPr>
      </w:pPr>
      <w:r w:rsidRPr="00491C9D">
        <w:rPr>
          <w:rStyle w:val="CharStyle15"/>
          <w:rFonts w:ascii="Calibri" w:hAnsi="Calibri" w:cs="Calibri"/>
          <w:color w:val="000000"/>
          <w:sz w:val="22"/>
          <w:szCs w:val="22"/>
        </w:rPr>
        <w:t xml:space="preserve">Za dodanie tovaru na základe príslušnej objednávky sa považuje dodanie tovaru </w:t>
      </w:r>
      <w:r w:rsidR="001D06A5" w:rsidRPr="00491C9D">
        <w:rPr>
          <w:rStyle w:val="CharStyle15"/>
          <w:rFonts w:ascii="Calibri" w:hAnsi="Calibri" w:cs="Calibri"/>
          <w:color w:val="000000"/>
          <w:sz w:val="22"/>
          <w:szCs w:val="22"/>
        </w:rPr>
        <w:t xml:space="preserve">predávajúcim </w:t>
      </w:r>
      <w:r w:rsidRPr="00491C9D">
        <w:rPr>
          <w:rStyle w:val="CharStyle15"/>
          <w:rFonts w:ascii="Calibri" w:hAnsi="Calibri" w:cs="Calibri"/>
          <w:color w:val="000000"/>
          <w:sz w:val="22"/>
          <w:szCs w:val="22"/>
        </w:rPr>
        <w:t>riadne a včas, bez vád, v</w:t>
      </w:r>
      <w:r w:rsidR="00AF2074" w:rsidRPr="00491C9D">
        <w:rPr>
          <w:rStyle w:val="CharStyle15"/>
          <w:rFonts w:ascii="Calibri" w:hAnsi="Calibri" w:cs="Calibri"/>
          <w:color w:val="000000"/>
          <w:sz w:val="22"/>
          <w:szCs w:val="22"/>
        </w:rPr>
        <w:t xml:space="preserve"> množstve a </w:t>
      </w:r>
      <w:r w:rsidRPr="00491C9D">
        <w:rPr>
          <w:rStyle w:val="CharStyle15"/>
          <w:rFonts w:ascii="Calibri" w:hAnsi="Calibri" w:cs="Calibri"/>
          <w:color w:val="000000"/>
          <w:sz w:val="22"/>
          <w:szCs w:val="22"/>
        </w:rPr>
        <w:t>kvalit</w:t>
      </w:r>
      <w:r w:rsidR="00AF2074" w:rsidRPr="00491C9D">
        <w:rPr>
          <w:rStyle w:val="CharStyle15"/>
          <w:rFonts w:ascii="Calibri" w:hAnsi="Calibri" w:cs="Calibri"/>
          <w:color w:val="000000"/>
          <w:sz w:val="22"/>
          <w:szCs w:val="22"/>
        </w:rPr>
        <w:t>e</w:t>
      </w:r>
      <w:r w:rsidRPr="00491C9D">
        <w:rPr>
          <w:rStyle w:val="CharStyle15"/>
          <w:rFonts w:ascii="Calibri" w:hAnsi="Calibri" w:cs="Calibri"/>
          <w:color w:val="000000"/>
          <w:sz w:val="22"/>
          <w:szCs w:val="22"/>
        </w:rPr>
        <w:t xml:space="preserve"> podľa </w:t>
      </w:r>
      <w:r w:rsidR="003967AE" w:rsidRPr="00491C9D">
        <w:rPr>
          <w:rStyle w:val="CharStyle15"/>
          <w:rFonts w:ascii="Calibri" w:hAnsi="Calibri" w:cs="Calibri"/>
          <w:color w:val="000000"/>
          <w:sz w:val="22"/>
          <w:szCs w:val="22"/>
        </w:rPr>
        <w:t>zmluvy</w:t>
      </w:r>
      <w:r w:rsidRPr="00491C9D">
        <w:rPr>
          <w:rStyle w:val="CharStyle15"/>
          <w:rFonts w:ascii="Calibri" w:hAnsi="Calibri" w:cs="Calibri"/>
          <w:color w:val="000000"/>
          <w:sz w:val="22"/>
          <w:szCs w:val="22"/>
        </w:rPr>
        <w:t>.</w:t>
      </w:r>
    </w:p>
    <w:p w:rsidR="008D7CFE" w:rsidRPr="00491C9D" w:rsidRDefault="008D7CFE">
      <w:pPr>
        <w:pStyle w:val="Style4"/>
        <w:numPr>
          <w:ilvl w:val="0"/>
          <w:numId w:val="5"/>
        </w:numPr>
        <w:shd w:val="clear" w:color="auto" w:fill="auto"/>
        <w:tabs>
          <w:tab w:val="left" w:pos="307"/>
        </w:tabs>
        <w:spacing w:before="0" w:line="274" w:lineRule="exact"/>
        <w:ind w:left="360" w:hanging="360"/>
        <w:rPr>
          <w:rFonts w:ascii="Calibri" w:hAnsi="Calibri" w:cs="Calibri"/>
          <w:sz w:val="22"/>
          <w:szCs w:val="22"/>
        </w:rPr>
      </w:pPr>
      <w:r w:rsidRPr="00491C9D">
        <w:rPr>
          <w:rStyle w:val="CharStyle15"/>
          <w:rFonts w:ascii="Calibri" w:hAnsi="Calibri" w:cs="Calibri"/>
          <w:color w:val="000000"/>
          <w:sz w:val="22"/>
          <w:szCs w:val="22"/>
        </w:rPr>
        <w:t xml:space="preserve">Po dodaní tovaru do </w:t>
      </w:r>
      <w:r w:rsidR="003967AE" w:rsidRPr="00491C9D">
        <w:rPr>
          <w:rStyle w:val="CharStyle15"/>
          <w:rFonts w:ascii="Calibri" w:hAnsi="Calibri" w:cs="Calibri"/>
          <w:color w:val="000000"/>
          <w:sz w:val="22"/>
          <w:szCs w:val="22"/>
        </w:rPr>
        <w:t xml:space="preserve">miesta </w:t>
      </w:r>
      <w:r w:rsidRPr="00491C9D">
        <w:rPr>
          <w:rStyle w:val="CharStyle15"/>
          <w:rFonts w:ascii="Calibri" w:hAnsi="Calibri" w:cs="Calibri"/>
          <w:color w:val="000000"/>
          <w:sz w:val="22"/>
          <w:szCs w:val="22"/>
        </w:rPr>
        <w:t>kupujúceho sa tovar stáva majetkom kupujúceho</w:t>
      </w:r>
      <w:r w:rsidR="003967AE" w:rsidRPr="00491C9D">
        <w:rPr>
          <w:rStyle w:val="CharStyle15"/>
          <w:rFonts w:ascii="Calibri" w:hAnsi="Calibri" w:cs="Calibri"/>
          <w:color w:val="000000"/>
          <w:sz w:val="22"/>
          <w:szCs w:val="22"/>
        </w:rPr>
        <w:t>.</w:t>
      </w:r>
    </w:p>
    <w:p w:rsidR="008D7CFE" w:rsidRPr="00491C9D" w:rsidRDefault="008D7CFE">
      <w:pPr>
        <w:pStyle w:val="Style4"/>
        <w:numPr>
          <w:ilvl w:val="0"/>
          <w:numId w:val="5"/>
        </w:numPr>
        <w:shd w:val="clear" w:color="auto" w:fill="auto"/>
        <w:tabs>
          <w:tab w:val="left" w:pos="307"/>
        </w:tabs>
        <w:spacing w:before="0" w:line="274" w:lineRule="exact"/>
        <w:ind w:left="360" w:hanging="360"/>
        <w:rPr>
          <w:rFonts w:ascii="Calibri" w:hAnsi="Calibri" w:cs="Calibri"/>
          <w:sz w:val="22"/>
          <w:szCs w:val="22"/>
        </w:rPr>
      </w:pPr>
      <w:r w:rsidRPr="00491C9D">
        <w:rPr>
          <w:rStyle w:val="CharStyle15"/>
          <w:rFonts w:ascii="Calibri" w:hAnsi="Calibri" w:cs="Calibri"/>
          <w:color w:val="000000"/>
          <w:sz w:val="22"/>
          <w:szCs w:val="22"/>
        </w:rPr>
        <w:t>Kupujúci si vyhradzuje právo vykonávať kontroly množstva a kvality dodaného tovaru</w:t>
      </w:r>
      <w:r w:rsidR="004F40A4" w:rsidRPr="00491C9D">
        <w:rPr>
          <w:rStyle w:val="CharStyle15"/>
          <w:rFonts w:ascii="Calibri" w:hAnsi="Calibri" w:cs="Calibri"/>
          <w:color w:val="000000"/>
          <w:sz w:val="22"/>
          <w:szCs w:val="22"/>
        </w:rPr>
        <w:t xml:space="preserve"> (preváženie kamiónov na certifikovanej váhe do max. vzdialenosti 10 km od miesta vykládky)</w:t>
      </w:r>
      <w:r w:rsidRPr="00491C9D">
        <w:rPr>
          <w:rStyle w:val="CharStyle15"/>
          <w:rFonts w:ascii="Calibri" w:hAnsi="Calibri" w:cs="Calibri"/>
          <w:color w:val="000000"/>
          <w:sz w:val="22"/>
          <w:szCs w:val="22"/>
        </w:rPr>
        <w:t>.</w:t>
      </w:r>
    </w:p>
    <w:p w:rsidR="008D7CFE" w:rsidRPr="00491C9D" w:rsidRDefault="008D7CFE">
      <w:pPr>
        <w:pStyle w:val="Style4"/>
        <w:numPr>
          <w:ilvl w:val="0"/>
          <w:numId w:val="5"/>
        </w:numPr>
        <w:shd w:val="clear" w:color="auto" w:fill="auto"/>
        <w:tabs>
          <w:tab w:val="left" w:pos="307"/>
        </w:tabs>
        <w:spacing w:before="0" w:line="274" w:lineRule="exact"/>
        <w:ind w:left="360" w:hanging="360"/>
        <w:jc w:val="both"/>
        <w:rPr>
          <w:rFonts w:ascii="Calibri" w:hAnsi="Calibri" w:cs="Calibri"/>
          <w:sz w:val="22"/>
          <w:szCs w:val="22"/>
        </w:rPr>
      </w:pPr>
      <w:r w:rsidRPr="00491C9D">
        <w:rPr>
          <w:rStyle w:val="CharStyle15"/>
          <w:rFonts w:ascii="Calibri" w:hAnsi="Calibri" w:cs="Calibri"/>
          <w:color w:val="000000"/>
          <w:sz w:val="22"/>
          <w:szCs w:val="22"/>
        </w:rPr>
        <w:t>V prípade nedodržania kvality dodaného tovaru, ktorý ešte nebol prevzatý, kupujúci tovar neprevezme, predávajúci ho odoberie naspäť a</w:t>
      </w:r>
      <w:r w:rsidR="003967AE" w:rsidRPr="00491C9D">
        <w:rPr>
          <w:rStyle w:val="CharStyle15"/>
          <w:rFonts w:ascii="Calibri" w:hAnsi="Calibri" w:cs="Calibri"/>
          <w:color w:val="000000"/>
          <w:sz w:val="22"/>
          <w:szCs w:val="22"/>
        </w:rPr>
        <w:t xml:space="preserve"> je povinný </w:t>
      </w:r>
      <w:r w:rsidRPr="00491C9D">
        <w:rPr>
          <w:rStyle w:val="CharStyle15"/>
          <w:rFonts w:ascii="Calibri" w:hAnsi="Calibri" w:cs="Calibri"/>
          <w:color w:val="000000"/>
          <w:sz w:val="22"/>
          <w:szCs w:val="22"/>
        </w:rPr>
        <w:t>bez</w:t>
      </w:r>
      <w:r w:rsidR="003967AE" w:rsidRPr="00491C9D">
        <w:rPr>
          <w:rStyle w:val="CharStyle15"/>
          <w:rFonts w:ascii="Calibri" w:hAnsi="Calibri" w:cs="Calibri"/>
          <w:color w:val="000000"/>
          <w:sz w:val="22"/>
          <w:szCs w:val="22"/>
        </w:rPr>
        <w:t>odkladne</w:t>
      </w:r>
      <w:r w:rsidRPr="00491C9D">
        <w:rPr>
          <w:rStyle w:val="CharStyle15"/>
          <w:rFonts w:ascii="Calibri" w:hAnsi="Calibri" w:cs="Calibri"/>
          <w:color w:val="000000"/>
          <w:sz w:val="22"/>
          <w:szCs w:val="22"/>
        </w:rPr>
        <w:t xml:space="preserve"> </w:t>
      </w:r>
      <w:r w:rsidR="003967AE" w:rsidRPr="00491C9D">
        <w:rPr>
          <w:rStyle w:val="CharStyle15"/>
          <w:rFonts w:ascii="Calibri" w:hAnsi="Calibri" w:cs="Calibri"/>
          <w:color w:val="000000"/>
          <w:sz w:val="22"/>
          <w:szCs w:val="22"/>
        </w:rPr>
        <w:t xml:space="preserve">dodať </w:t>
      </w:r>
      <w:r w:rsidRPr="00491C9D">
        <w:rPr>
          <w:rStyle w:val="CharStyle15"/>
          <w:rFonts w:ascii="Calibri" w:hAnsi="Calibri" w:cs="Calibri"/>
          <w:color w:val="000000"/>
          <w:sz w:val="22"/>
          <w:szCs w:val="22"/>
        </w:rPr>
        <w:t xml:space="preserve">náhradné kvalitné plnenie dodávky </w:t>
      </w:r>
      <w:r w:rsidR="003967AE" w:rsidRPr="00491C9D">
        <w:rPr>
          <w:rStyle w:val="CharStyle15"/>
          <w:rFonts w:ascii="Calibri" w:hAnsi="Calibri" w:cs="Calibri"/>
          <w:color w:val="000000"/>
          <w:sz w:val="22"/>
          <w:szCs w:val="22"/>
        </w:rPr>
        <w:t xml:space="preserve">tovaru </w:t>
      </w:r>
      <w:r w:rsidRPr="00491C9D">
        <w:rPr>
          <w:rStyle w:val="CharStyle15"/>
          <w:rFonts w:ascii="Calibri" w:hAnsi="Calibri" w:cs="Calibri"/>
          <w:color w:val="000000"/>
          <w:sz w:val="22"/>
          <w:szCs w:val="22"/>
        </w:rPr>
        <w:t>na vlastné náklady. V prípade nedodržania kvality dodaného tovaru (podľa kontrolnej skúšky), ktorý je už prevzatý</w:t>
      </w:r>
      <w:r w:rsidR="003967AE" w:rsidRPr="00491C9D">
        <w:rPr>
          <w:rStyle w:val="CharStyle15"/>
          <w:rFonts w:ascii="Calibri" w:hAnsi="Calibri" w:cs="Calibri"/>
          <w:color w:val="000000"/>
          <w:sz w:val="22"/>
          <w:szCs w:val="22"/>
        </w:rPr>
        <w:t xml:space="preserve"> kupujúcim</w:t>
      </w:r>
      <w:r w:rsidRPr="00491C9D">
        <w:rPr>
          <w:rStyle w:val="CharStyle15"/>
          <w:rFonts w:ascii="Calibri" w:hAnsi="Calibri" w:cs="Calibri"/>
          <w:color w:val="000000"/>
          <w:sz w:val="22"/>
          <w:szCs w:val="22"/>
        </w:rPr>
        <w:t>, predávajúci zabezpečí nové bezchybné plnenie na vlastné náklady a uhradí kupujúcemu všetky výdavky a škody spôsobené dodávkou nekvalitného tovaru.</w:t>
      </w:r>
    </w:p>
    <w:p w:rsidR="008D7CFE" w:rsidRPr="00491C9D" w:rsidRDefault="008D7CFE" w:rsidP="003967AE">
      <w:pPr>
        <w:pStyle w:val="Style4"/>
        <w:numPr>
          <w:ilvl w:val="0"/>
          <w:numId w:val="5"/>
        </w:numPr>
        <w:shd w:val="clear" w:color="auto" w:fill="auto"/>
        <w:tabs>
          <w:tab w:val="left" w:pos="307"/>
        </w:tabs>
        <w:spacing w:before="0" w:line="274" w:lineRule="exact"/>
        <w:ind w:left="360" w:hanging="360"/>
        <w:jc w:val="both"/>
        <w:rPr>
          <w:rFonts w:ascii="Calibri" w:hAnsi="Calibri" w:cs="Calibri"/>
          <w:sz w:val="22"/>
          <w:szCs w:val="22"/>
        </w:rPr>
      </w:pPr>
      <w:r w:rsidRPr="00491C9D">
        <w:rPr>
          <w:rStyle w:val="CharStyle15"/>
          <w:rFonts w:ascii="Calibri" w:hAnsi="Calibri" w:cs="Calibri"/>
          <w:color w:val="000000"/>
          <w:sz w:val="22"/>
          <w:szCs w:val="22"/>
        </w:rPr>
        <w:t>Predávajúci poskytuje záručnú dobu na tovar v trvaní 24 mesiacov. Počas záručnej doby sa uplatňujú tieto záručné a reklamačné podmienky :</w:t>
      </w:r>
    </w:p>
    <w:p w:rsidR="008D7CFE" w:rsidRPr="00491C9D" w:rsidRDefault="008D7CFE" w:rsidP="003967AE">
      <w:pPr>
        <w:pStyle w:val="Style4"/>
        <w:numPr>
          <w:ilvl w:val="0"/>
          <w:numId w:val="6"/>
        </w:numPr>
        <w:shd w:val="clear" w:color="auto" w:fill="auto"/>
        <w:tabs>
          <w:tab w:val="left" w:pos="677"/>
        </w:tabs>
        <w:spacing w:before="0" w:line="274" w:lineRule="exact"/>
        <w:ind w:left="640" w:hanging="280"/>
        <w:jc w:val="both"/>
        <w:rPr>
          <w:rFonts w:ascii="Calibri" w:hAnsi="Calibri" w:cs="Calibri"/>
          <w:sz w:val="22"/>
          <w:szCs w:val="22"/>
        </w:rPr>
      </w:pPr>
      <w:r w:rsidRPr="00491C9D">
        <w:rPr>
          <w:rStyle w:val="CharStyle15"/>
          <w:rFonts w:ascii="Calibri" w:hAnsi="Calibri" w:cs="Calibri"/>
          <w:color w:val="000000"/>
          <w:sz w:val="22"/>
          <w:szCs w:val="22"/>
        </w:rPr>
        <w:t>Uskladnenie tovaru musí byť v uzavretom priestore (sklade) bez možnosti sekundárneho znehodnotenia, na suchom podklade.</w:t>
      </w:r>
    </w:p>
    <w:p w:rsidR="008D7CFE" w:rsidRPr="00491C9D" w:rsidRDefault="003967AE" w:rsidP="003967AE">
      <w:pPr>
        <w:pStyle w:val="Style4"/>
        <w:numPr>
          <w:ilvl w:val="0"/>
          <w:numId w:val="6"/>
        </w:numPr>
        <w:shd w:val="clear" w:color="auto" w:fill="auto"/>
        <w:tabs>
          <w:tab w:val="left" w:pos="691"/>
        </w:tabs>
        <w:spacing w:before="0" w:line="274" w:lineRule="exact"/>
        <w:ind w:left="640" w:hanging="280"/>
        <w:jc w:val="both"/>
        <w:rPr>
          <w:rFonts w:ascii="Calibri" w:hAnsi="Calibri" w:cs="Calibri"/>
          <w:sz w:val="22"/>
          <w:szCs w:val="22"/>
        </w:rPr>
      </w:pPr>
      <w:r w:rsidRPr="00491C9D">
        <w:rPr>
          <w:rStyle w:val="CharStyle15"/>
          <w:rFonts w:ascii="Calibri" w:hAnsi="Calibri" w:cs="Calibri"/>
          <w:color w:val="000000"/>
          <w:sz w:val="22"/>
          <w:szCs w:val="22"/>
        </w:rPr>
        <w:t>P</w:t>
      </w:r>
      <w:r w:rsidR="008D7CFE" w:rsidRPr="00491C9D">
        <w:rPr>
          <w:rStyle w:val="CharStyle15"/>
          <w:rFonts w:ascii="Calibri" w:hAnsi="Calibri" w:cs="Calibri"/>
          <w:color w:val="000000"/>
          <w:sz w:val="22"/>
          <w:szCs w:val="22"/>
        </w:rPr>
        <w:t xml:space="preserve">ochybnosti o kvalite dodaného tovaru musia byť uplatnené a oznámené predávajúcemu najneskôr do 72 hodín od zistenia </w:t>
      </w:r>
      <w:r w:rsidR="008D7CFE" w:rsidRPr="00491C9D">
        <w:rPr>
          <w:rStyle w:val="CharStyle15"/>
          <w:rFonts w:ascii="Calibri" w:hAnsi="Calibri" w:cs="Calibri"/>
          <w:color w:val="000000"/>
          <w:sz w:val="22"/>
          <w:szCs w:val="22"/>
          <w:lang w:val="cs-CZ" w:eastAsia="cs-CZ"/>
        </w:rPr>
        <w:t xml:space="preserve">vady </w:t>
      </w:r>
      <w:r w:rsidR="008D7CFE" w:rsidRPr="00491C9D">
        <w:rPr>
          <w:rStyle w:val="CharStyle15"/>
          <w:rFonts w:ascii="Calibri" w:hAnsi="Calibri" w:cs="Calibri"/>
          <w:color w:val="000000"/>
          <w:sz w:val="22"/>
          <w:szCs w:val="22"/>
        </w:rPr>
        <w:t>tovaru.</w:t>
      </w:r>
    </w:p>
    <w:p w:rsidR="00AF2074" w:rsidRPr="00491C9D" w:rsidRDefault="008D7CFE" w:rsidP="00AF2074">
      <w:pPr>
        <w:pStyle w:val="Style4"/>
        <w:numPr>
          <w:ilvl w:val="0"/>
          <w:numId w:val="5"/>
        </w:numPr>
        <w:shd w:val="clear" w:color="auto" w:fill="auto"/>
        <w:tabs>
          <w:tab w:val="left" w:pos="307"/>
        </w:tabs>
        <w:spacing w:before="0" w:line="274" w:lineRule="exact"/>
        <w:ind w:left="360" w:hanging="360"/>
        <w:jc w:val="both"/>
        <w:rPr>
          <w:rFonts w:ascii="Calibri" w:hAnsi="Calibri" w:cs="Calibri"/>
          <w:sz w:val="22"/>
          <w:szCs w:val="22"/>
        </w:rPr>
      </w:pPr>
      <w:r w:rsidRPr="00491C9D">
        <w:rPr>
          <w:rStyle w:val="CharStyle15"/>
          <w:rFonts w:ascii="Calibri" w:hAnsi="Calibri" w:cs="Calibri"/>
          <w:color w:val="000000"/>
          <w:sz w:val="22"/>
          <w:szCs w:val="22"/>
        </w:rPr>
        <w:t xml:space="preserve">Predávajúci zodpovedá za to, že </w:t>
      </w:r>
      <w:r w:rsidR="003967AE" w:rsidRPr="00491C9D">
        <w:rPr>
          <w:rStyle w:val="CharStyle15"/>
          <w:rFonts w:ascii="Calibri" w:hAnsi="Calibri" w:cs="Calibri"/>
          <w:color w:val="000000"/>
          <w:sz w:val="22"/>
          <w:szCs w:val="22"/>
        </w:rPr>
        <w:t>tovar</w:t>
      </w:r>
      <w:r w:rsidRPr="00491C9D">
        <w:rPr>
          <w:rStyle w:val="CharStyle15"/>
          <w:rFonts w:ascii="Calibri" w:hAnsi="Calibri" w:cs="Calibri"/>
          <w:color w:val="000000"/>
          <w:sz w:val="22"/>
          <w:szCs w:val="22"/>
        </w:rPr>
        <w:t xml:space="preserve"> </w:t>
      </w:r>
      <w:r w:rsidR="003967AE" w:rsidRPr="00491C9D">
        <w:rPr>
          <w:rStyle w:val="CharStyle15"/>
          <w:rFonts w:ascii="Calibri" w:hAnsi="Calibri" w:cs="Calibri"/>
          <w:color w:val="000000"/>
          <w:sz w:val="22"/>
          <w:szCs w:val="22"/>
        </w:rPr>
        <w:t>zodpovedá</w:t>
      </w:r>
      <w:r w:rsidRPr="00491C9D">
        <w:rPr>
          <w:rStyle w:val="CharStyle15"/>
          <w:rFonts w:ascii="Calibri" w:hAnsi="Calibri" w:cs="Calibri"/>
          <w:color w:val="000000"/>
          <w:sz w:val="22"/>
          <w:szCs w:val="22"/>
        </w:rPr>
        <w:t xml:space="preserve"> </w:t>
      </w:r>
      <w:r w:rsidR="003967AE" w:rsidRPr="00491C9D">
        <w:rPr>
          <w:rStyle w:val="CharStyle15"/>
          <w:rFonts w:ascii="Calibri" w:hAnsi="Calibri" w:cs="Calibri"/>
          <w:color w:val="000000"/>
          <w:sz w:val="22"/>
          <w:szCs w:val="22"/>
        </w:rPr>
        <w:t xml:space="preserve">technickým a kvalitatívnym </w:t>
      </w:r>
      <w:r w:rsidRPr="00491C9D">
        <w:rPr>
          <w:rStyle w:val="CharStyle15"/>
          <w:rFonts w:ascii="Calibri" w:hAnsi="Calibri" w:cs="Calibri"/>
          <w:color w:val="000000"/>
          <w:sz w:val="22"/>
          <w:szCs w:val="22"/>
        </w:rPr>
        <w:t>podmienk</w:t>
      </w:r>
      <w:r w:rsidR="003967AE" w:rsidRPr="00491C9D">
        <w:rPr>
          <w:rStyle w:val="CharStyle15"/>
          <w:rFonts w:ascii="Calibri" w:hAnsi="Calibri" w:cs="Calibri"/>
          <w:color w:val="000000"/>
          <w:sz w:val="22"/>
          <w:szCs w:val="22"/>
        </w:rPr>
        <w:t>am podľa zmluvy</w:t>
      </w:r>
      <w:r w:rsidRPr="00491C9D">
        <w:rPr>
          <w:rStyle w:val="CharStyle15"/>
          <w:rFonts w:ascii="Calibri" w:hAnsi="Calibri" w:cs="Calibri"/>
          <w:color w:val="000000"/>
          <w:sz w:val="22"/>
          <w:szCs w:val="22"/>
        </w:rPr>
        <w:t xml:space="preserve"> a že počas záručnej doby bude mať vlastnosti dohodnuté </w:t>
      </w:r>
      <w:r w:rsidR="003967AE" w:rsidRPr="00491C9D">
        <w:rPr>
          <w:rStyle w:val="CharStyle15"/>
          <w:rFonts w:ascii="Calibri" w:hAnsi="Calibri" w:cs="Calibri"/>
          <w:color w:val="000000"/>
          <w:sz w:val="22"/>
          <w:szCs w:val="22"/>
        </w:rPr>
        <w:t>v zmluve</w:t>
      </w:r>
      <w:r w:rsidRPr="00491C9D">
        <w:rPr>
          <w:rStyle w:val="CharStyle15"/>
          <w:rFonts w:ascii="Calibri" w:hAnsi="Calibri" w:cs="Calibri"/>
          <w:color w:val="000000"/>
          <w:sz w:val="22"/>
          <w:szCs w:val="22"/>
        </w:rPr>
        <w:t xml:space="preserve"> a v</w:t>
      </w:r>
      <w:r w:rsidR="003967AE" w:rsidRPr="00491C9D">
        <w:rPr>
          <w:rStyle w:val="CharStyle15"/>
          <w:rFonts w:ascii="Calibri" w:hAnsi="Calibri" w:cs="Calibri"/>
          <w:color w:val="000000"/>
          <w:sz w:val="22"/>
          <w:szCs w:val="22"/>
        </w:rPr>
        <w:t xml:space="preserve"> súťažných </w:t>
      </w:r>
      <w:r w:rsidRPr="00491C9D">
        <w:rPr>
          <w:rStyle w:val="CharStyle15"/>
          <w:rFonts w:ascii="Calibri" w:hAnsi="Calibri" w:cs="Calibri"/>
          <w:color w:val="000000"/>
          <w:sz w:val="22"/>
          <w:szCs w:val="22"/>
        </w:rPr>
        <w:t>podmienkach verejn</w:t>
      </w:r>
      <w:r w:rsidR="003967AE" w:rsidRPr="00491C9D">
        <w:rPr>
          <w:rStyle w:val="CharStyle15"/>
          <w:rFonts w:ascii="Calibri" w:hAnsi="Calibri" w:cs="Calibri"/>
          <w:color w:val="000000"/>
          <w:sz w:val="22"/>
          <w:szCs w:val="22"/>
        </w:rPr>
        <w:t>ého obstarávania</w:t>
      </w:r>
      <w:r w:rsidRPr="00491C9D">
        <w:rPr>
          <w:rStyle w:val="CharStyle15"/>
          <w:rFonts w:ascii="Calibri" w:hAnsi="Calibri" w:cs="Calibri"/>
          <w:color w:val="000000"/>
          <w:sz w:val="22"/>
          <w:szCs w:val="22"/>
        </w:rPr>
        <w:t>.</w:t>
      </w:r>
      <w:r w:rsidR="00AF2074" w:rsidRPr="00491C9D">
        <w:rPr>
          <w:rFonts w:ascii="Calibri" w:hAnsi="Calibri" w:cs="Calibri"/>
          <w:sz w:val="22"/>
          <w:szCs w:val="22"/>
        </w:rPr>
        <w:t xml:space="preserve"> </w:t>
      </w:r>
    </w:p>
    <w:p w:rsidR="008D7CFE" w:rsidRPr="00491C9D" w:rsidRDefault="008D7CFE" w:rsidP="00AF2074">
      <w:pPr>
        <w:pStyle w:val="Style4"/>
        <w:numPr>
          <w:ilvl w:val="0"/>
          <w:numId w:val="5"/>
        </w:numPr>
        <w:shd w:val="clear" w:color="auto" w:fill="auto"/>
        <w:tabs>
          <w:tab w:val="left" w:pos="307"/>
        </w:tabs>
        <w:spacing w:before="0" w:line="274" w:lineRule="exact"/>
        <w:ind w:left="360" w:hanging="360"/>
        <w:jc w:val="both"/>
        <w:rPr>
          <w:rFonts w:ascii="Calibri" w:hAnsi="Calibri" w:cs="Calibri"/>
          <w:sz w:val="22"/>
          <w:szCs w:val="22"/>
        </w:rPr>
      </w:pPr>
      <w:r w:rsidRPr="00491C9D">
        <w:rPr>
          <w:rStyle w:val="CharStyle15"/>
          <w:rFonts w:ascii="Calibri" w:hAnsi="Calibri" w:cs="Calibri"/>
          <w:color w:val="000000"/>
          <w:sz w:val="22"/>
          <w:szCs w:val="22"/>
        </w:rPr>
        <w:t xml:space="preserve">Počas záručnej doby má kupujúci právo požadovať náhradnú dodávku tovaru. Predávajúci sa zaväzuje odstrániť prípadné </w:t>
      </w:r>
      <w:r w:rsidRPr="00491C9D">
        <w:rPr>
          <w:rStyle w:val="CharStyle15"/>
          <w:rFonts w:ascii="Calibri" w:hAnsi="Calibri" w:cs="Calibri"/>
          <w:color w:val="000000"/>
          <w:sz w:val="22"/>
          <w:szCs w:val="22"/>
          <w:lang w:val="cs-CZ" w:eastAsia="cs-CZ"/>
        </w:rPr>
        <w:t xml:space="preserve">vady </w:t>
      </w:r>
      <w:r w:rsidR="00854482" w:rsidRPr="00491C9D">
        <w:rPr>
          <w:rStyle w:val="CharStyle15"/>
          <w:rFonts w:ascii="Calibri" w:hAnsi="Calibri" w:cs="Calibri"/>
          <w:color w:val="000000"/>
          <w:sz w:val="22"/>
          <w:szCs w:val="22"/>
          <w:lang w:val="cs-CZ" w:eastAsia="cs-CZ"/>
        </w:rPr>
        <w:t xml:space="preserve">dodaného tovaru </w:t>
      </w:r>
      <w:r w:rsidRPr="00491C9D">
        <w:rPr>
          <w:rStyle w:val="CharStyle15"/>
          <w:rFonts w:ascii="Calibri" w:hAnsi="Calibri" w:cs="Calibri"/>
          <w:color w:val="000000"/>
          <w:sz w:val="22"/>
          <w:szCs w:val="22"/>
        </w:rPr>
        <w:t xml:space="preserve">na vlastné náklady bez zbytočného odkladu po uplatnení písomnej reklamácie objednávateľa najneskôr </w:t>
      </w:r>
      <w:r w:rsidRPr="00491C9D">
        <w:rPr>
          <w:rStyle w:val="CharStyle25"/>
          <w:rFonts w:ascii="Calibri" w:hAnsi="Calibri" w:cs="Calibri"/>
          <w:bCs/>
          <w:color w:val="000000"/>
          <w:sz w:val="22"/>
          <w:szCs w:val="22"/>
        </w:rPr>
        <w:t>do troch dní od doručenia písomnej reklamácie.</w:t>
      </w:r>
    </w:p>
    <w:p w:rsidR="008D7CFE" w:rsidRPr="00491C9D" w:rsidRDefault="008D7CFE">
      <w:pPr>
        <w:pStyle w:val="Style4"/>
        <w:numPr>
          <w:ilvl w:val="0"/>
          <w:numId w:val="5"/>
        </w:numPr>
        <w:shd w:val="clear" w:color="auto" w:fill="auto"/>
        <w:tabs>
          <w:tab w:val="left" w:pos="403"/>
        </w:tabs>
        <w:spacing w:before="0" w:line="274" w:lineRule="exact"/>
        <w:ind w:left="360" w:hanging="360"/>
        <w:rPr>
          <w:rFonts w:ascii="Calibri" w:hAnsi="Calibri" w:cs="Calibri"/>
          <w:sz w:val="22"/>
          <w:szCs w:val="22"/>
        </w:rPr>
      </w:pPr>
      <w:r w:rsidRPr="00491C9D">
        <w:rPr>
          <w:rStyle w:val="CharStyle15"/>
          <w:rFonts w:ascii="Calibri" w:hAnsi="Calibri" w:cs="Calibri"/>
          <w:color w:val="000000"/>
          <w:sz w:val="22"/>
          <w:szCs w:val="22"/>
        </w:rPr>
        <w:t>Predávajúci zodpovedá za všetky škody na predmete kúpy až do jeho prevzatia kupujúcim v mieste dodania.</w:t>
      </w:r>
    </w:p>
    <w:p w:rsidR="008D7CFE" w:rsidRPr="00491C9D" w:rsidRDefault="008D7CFE">
      <w:pPr>
        <w:pStyle w:val="Style4"/>
        <w:numPr>
          <w:ilvl w:val="0"/>
          <w:numId w:val="5"/>
        </w:numPr>
        <w:shd w:val="clear" w:color="auto" w:fill="auto"/>
        <w:tabs>
          <w:tab w:val="left" w:pos="403"/>
        </w:tabs>
        <w:spacing w:before="0" w:after="286" w:line="274" w:lineRule="exact"/>
        <w:ind w:left="360" w:hanging="360"/>
        <w:rPr>
          <w:rFonts w:ascii="Calibri" w:hAnsi="Calibri" w:cs="Calibri"/>
          <w:sz w:val="22"/>
          <w:szCs w:val="22"/>
        </w:rPr>
      </w:pPr>
      <w:r w:rsidRPr="00491C9D">
        <w:rPr>
          <w:rStyle w:val="CharStyle15"/>
          <w:rFonts w:ascii="Calibri" w:hAnsi="Calibri" w:cs="Calibri"/>
          <w:color w:val="000000"/>
          <w:sz w:val="22"/>
          <w:szCs w:val="22"/>
        </w:rPr>
        <w:t xml:space="preserve">Predávajúci prehlasuje, že </w:t>
      </w:r>
      <w:r w:rsidR="00854482" w:rsidRPr="00491C9D">
        <w:rPr>
          <w:rStyle w:val="CharStyle15"/>
          <w:rFonts w:ascii="Calibri" w:hAnsi="Calibri" w:cs="Calibri"/>
          <w:color w:val="000000"/>
          <w:sz w:val="22"/>
          <w:szCs w:val="22"/>
        </w:rPr>
        <w:t>tovar</w:t>
      </w:r>
      <w:r w:rsidRPr="00491C9D">
        <w:rPr>
          <w:rStyle w:val="CharStyle15"/>
          <w:rFonts w:ascii="Calibri" w:hAnsi="Calibri" w:cs="Calibri"/>
          <w:color w:val="000000"/>
          <w:sz w:val="22"/>
          <w:szCs w:val="22"/>
        </w:rPr>
        <w:t xml:space="preserve"> nie je zaťažený právami tretích osôb.</w:t>
      </w:r>
    </w:p>
    <w:p w:rsidR="008D7CFE" w:rsidRPr="00491C9D" w:rsidRDefault="008D7CFE" w:rsidP="00C756A6">
      <w:pPr>
        <w:pStyle w:val="Style19"/>
        <w:keepNext/>
        <w:keepLines/>
        <w:shd w:val="clear" w:color="auto" w:fill="auto"/>
        <w:spacing w:before="0" w:line="266" w:lineRule="exact"/>
        <w:ind w:left="4360" w:hanging="4360"/>
        <w:rPr>
          <w:rFonts w:ascii="Calibri" w:hAnsi="Calibri" w:cs="Calibri"/>
          <w:sz w:val="22"/>
          <w:szCs w:val="22"/>
        </w:rPr>
      </w:pPr>
      <w:bookmarkStart w:id="9" w:name="bookmark12"/>
      <w:r w:rsidRPr="00491C9D">
        <w:rPr>
          <w:rStyle w:val="CharStyle20"/>
          <w:rFonts w:ascii="Calibri" w:hAnsi="Calibri" w:cs="Calibri"/>
          <w:b/>
          <w:color w:val="000000"/>
          <w:sz w:val="22"/>
          <w:szCs w:val="22"/>
        </w:rPr>
        <w:lastRenderedPageBreak/>
        <w:t>VI.</w:t>
      </w:r>
      <w:bookmarkEnd w:id="9"/>
    </w:p>
    <w:p w:rsidR="008D7CFE" w:rsidRPr="00491C9D" w:rsidRDefault="008D7CFE" w:rsidP="00C756A6">
      <w:pPr>
        <w:pStyle w:val="Style19"/>
        <w:keepNext/>
        <w:keepLines/>
        <w:shd w:val="clear" w:color="auto" w:fill="auto"/>
        <w:spacing w:before="0" w:after="120" w:line="240" w:lineRule="auto"/>
        <w:ind w:left="23"/>
        <w:rPr>
          <w:rStyle w:val="CharStyle20"/>
          <w:rFonts w:ascii="Calibri" w:hAnsi="Calibri" w:cs="Calibri"/>
          <w:b/>
          <w:color w:val="000000"/>
          <w:sz w:val="22"/>
          <w:szCs w:val="22"/>
        </w:rPr>
      </w:pPr>
      <w:bookmarkStart w:id="10" w:name="bookmark13"/>
      <w:r w:rsidRPr="00491C9D">
        <w:rPr>
          <w:rStyle w:val="CharStyle20"/>
          <w:rFonts w:ascii="Calibri" w:hAnsi="Calibri" w:cs="Calibri"/>
          <w:b/>
          <w:color w:val="000000"/>
          <w:sz w:val="22"/>
          <w:szCs w:val="22"/>
        </w:rPr>
        <w:t>Platobné podmienky a</w:t>
      </w:r>
      <w:r w:rsidR="00E839F3" w:rsidRPr="00491C9D">
        <w:rPr>
          <w:rStyle w:val="CharStyle20"/>
          <w:rFonts w:ascii="Calibri" w:hAnsi="Calibri" w:cs="Calibri"/>
          <w:b/>
          <w:color w:val="000000"/>
          <w:sz w:val="22"/>
          <w:szCs w:val="22"/>
        </w:rPr>
        <w:t> </w:t>
      </w:r>
      <w:r w:rsidRPr="00491C9D">
        <w:rPr>
          <w:rStyle w:val="CharStyle20"/>
          <w:rFonts w:ascii="Calibri" w:hAnsi="Calibri" w:cs="Calibri"/>
          <w:b/>
          <w:color w:val="000000"/>
          <w:sz w:val="22"/>
          <w:szCs w:val="22"/>
        </w:rPr>
        <w:t>fakturácia</w:t>
      </w:r>
      <w:bookmarkEnd w:id="10"/>
    </w:p>
    <w:p w:rsidR="00E839F3" w:rsidRPr="00491C9D" w:rsidRDefault="00E839F3" w:rsidP="00E839F3">
      <w:pPr>
        <w:pStyle w:val="Style4"/>
        <w:numPr>
          <w:ilvl w:val="0"/>
          <w:numId w:val="7"/>
        </w:numPr>
        <w:shd w:val="clear" w:color="auto" w:fill="auto"/>
        <w:tabs>
          <w:tab w:val="left" w:pos="292"/>
        </w:tabs>
        <w:spacing w:before="0" w:line="274" w:lineRule="exact"/>
        <w:ind w:left="360" w:hanging="360"/>
        <w:rPr>
          <w:rFonts w:ascii="Calibri" w:hAnsi="Calibri" w:cs="Calibri"/>
          <w:sz w:val="22"/>
          <w:szCs w:val="22"/>
        </w:rPr>
      </w:pPr>
      <w:r w:rsidRPr="00491C9D">
        <w:rPr>
          <w:rStyle w:val="CharStyle15"/>
          <w:rFonts w:ascii="Calibri" w:hAnsi="Calibri" w:cs="Calibri"/>
          <w:color w:val="000000"/>
          <w:sz w:val="22"/>
          <w:szCs w:val="22"/>
        </w:rPr>
        <w:t>Kupujúci neposkytuje finančný preddavok ani zálohu na kúpnu cenu.</w:t>
      </w:r>
    </w:p>
    <w:p w:rsidR="00E839F3" w:rsidRPr="00491C9D" w:rsidRDefault="00E839F3" w:rsidP="00E839F3">
      <w:pPr>
        <w:pStyle w:val="Style4"/>
        <w:numPr>
          <w:ilvl w:val="0"/>
          <w:numId w:val="7"/>
        </w:numPr>
        <w:shd w:val="clear" w:color="auto" w:fill="auto"/>
        <w:tabs>
          <w:tab w:val="left" w:pos="302"/>
        </w:tabs>
        <w:spacing w:before="0" w:line="274" w:lineRule="exact"/>
        <w:ind w:left="360" w:hanging="360"/>
        <w:jc w:val="both"/>
        <w:rPr>
          <w:rFonts w:ascii="Calibri" w:hAnsi="Calibri" w:cs="Calibri"/>
          <w:sz w:val="22"/>
          <w:szCs w:val="22"/>
        </w:rPr>
      </w:pPr>
      <w:r w:rsidRPr="00491C9D">
        <w:rPr>
          <w:rFonts w:ascii="Calibri" w:hAnsi="Calibri" w:cs="Calibri"/>
          <w:sz w:val="22"/>
          <w:szCs w:val="22"/>
        </w:rPr>
        <w:t>Predávajúci vyhlasuje, že kúpna cena podľa Prílohy č. 2 je úplná, maximálna a záväzná, že zahŕňa všetky náklady predávajúceho ním vynaložené až do doby dodania tovaru kupujúcemu objednávateľovi.</w:t>
      </w:r>
    </w:p>
    <w:p w:rsidR="00E839F3" w:rsidRPr="00491C9D" w:rsidRDefault="00E839F3" w:rsidP="00E839F3">
      <w:pPr>
        <w:pStyle w:val="Style4"/>
        <w:numPr>
          <w:ilvl w:val="0"/>
          <w:numId w:val="7"/>
        </w:numPr>
        <w:shd w:val="clear" w:color="auto" w:fill="auto"/>
        <w:tabs>
          <w:tab w:val="left" w:pos="302"/>
        </w:tabs>
        <w:spacing w:before="0" w:line="274" w:lineRule="exact"/>
        <w:ind w:left="360" w:hanging="360"/>
        <w:jc w:val="both"/>
        <w:rPr>
          <w:rFonts w:ascii="Calibri" w:hAnsi="Calibri" w:cs="Calibri"/>
          <w:sz w:val="22"/>
          <w:szCs w:val="22"/>
        </w:rPr>
      </w:pPr>
      <w:r w:rsidRPr="00491C9D">
        <w:rPr>
          <w:rFonts w:ascii="Calibri" w:hAnsi="Calibri" w:cs="Calibri"/>
          <w:sz w:val="22"/>
          <w:szCs w:val="22"/>
        </w:rPr>
        <w:t xml:space="preserve">Zmluvné strany sa dohodli, že pre prípad vzniku sporu sa má za to, že predávajúci získal všetky informácie a v ním ponúknutej kúpnej cene ich zohľadnil. Predávajúci sa nemôže dovolávať zvýšenia kúpnej ceny najmä z dôvodu, že mu neboli známe alebo poskytnuté všetky potrebné informácie a podklady. </w:t>
      </w:r>
    </w:p>
    <w:p w:rsidR="00E839F3" w:rsidRPr="00491C9D" w:rsidRDefault="00E839F3" w:rsidP="00E839F3">
      <w:pPr>
        <w:pStyle w:val="Style4"/>
        <w:numPr>
          <w:ilvl w:val="0"/>
          <w:numId w:val="7"/>
        </w:numPr>
        <w:shd w:val="clear" w:color="auto" w:fill="auto"/>
        <w:tabs>
          <w:tab w:val="left" w:pos="302"/>
        </w:tabs>
        <w:spacing w:before="0" w:line="274" w:lineRule="exact"/>
        <w:ind w:left="360" w:hanging="360"/>
        <w:jc w:val="both"/>
        <w:rPr>
          <w:rStyle w:val="CharStyle15"/>
          <w:rFonts w:ascii="Calibri" w:hAnsi="Calibri" w:cs="Calibri"/>
          <w:sz w:val="22"/>
          <w:szCs w:val="22"/>
        </w:rPr>
      </w:pPr>
      <w:r w:rsidRPr="00491C9D">
        <w:rPr>
          <w:rFonts w:ascii="Calibri" w:hAnsi="Calibri" w:cs="Calibri"/>
          <w:sz w:val="22"/>
          <w:szCs w:val="22"/>
          <w:lang w:eastAsia="cs-CZ"/>
        </w:rPr>
        <w:t>Podkladom pre úhradu kúpnej ceny bude faktúra</w:t>
      </w:r>
      <w:r w:rsidRPr="00491C9D">
        <w:rPr>
          <w:rFonts w:ascii="Calibri" w:hAnsi="Calibri" w:cs="Calibri"/>
          <w:b/>
          <w:sz w:val="22"/>
          <w:szCs w:val="22"/>
          <w:lang w:eastAsia="cs-CZ"/>
        </w:rPr>
        <w:t xml:space="preserve"> </w:t>
      </w:r>
      <w:r w:rsidRPr="00491C9D">
        <w:rPr>
          <w:rFonts w:ascii="Calibri" w:hAnsi="Calibri" w:cs="Calibri"/>
          <w:sz w:val="22"/>
          <w:szCs w:val="22"/>
          <w:lang w:eastAsia="cs-CZ"/>
        </w:rPr>
        <w:t xml:space="preserve">vystavená predávajúcim až po riadnom prevzatí tovaru kupujúcim. Na účely fakturácie sa za deň prevzatia tovaru kupujúcim považuje deň podpísania dodacieho listu oprávnenou osobou objednávateľa. </w:t>
      </w:r>
      <w:r w:rsidRPr="00491C9D">
        <w:rPr>
          <w:rStyle w:val="CharStyle15"/>
          <w:rFonts w:ascii="Calibri" w:hAnsi="Calibri" w:cs="Calibri"/>
          <w:color w:val="000000"/>
          <w:sz w:val="22"/>
          <w:szCs w:val="22"/>
        </w:rPr>
        <w:t xml:space="preserve">Fakturácia sa vykonáva na základe písomnej objednávky vystavenej kupujúcim a dodacieho listu o prevzatí objednaného množstva tovaru. </w:t>
      </w:r>
    </w:p>
    <w:p w:rsidR="00E839F3" w:rsidRPr="00491C9D" w:rsidRDefault="00E839F3" w:rsidP="00E839F3">
      <w:pPr>
        <w:pStyle w:val="Style4"/>
        <w:numPr>
          <w:ilvl w:val="0"/>
          <w:numId w:val="7"/>
        </w:numPr>
        <w:shd w:val="clear" w:color="auto" w:fill="auto"/>
        <w:tabs>
          <w:tab w:val="left" w:pos="302"/>
        </w:tabs>
        <w:spacing w:before="0" w:line="274" w:lineRule="exact"/>
        <w:ind w:left="360" w:hanging="360"/>
        <w:jc w:val="both"/>
        <w:rPr>
          <w:rFonts w:ascii="Calibri" w:hAnsi="Calibri" w:cs="Calibri"/>
          <w:sz w:val="22"/>
          <w:szCs w:val="22"/>
        </w:rPr>
      </w:pPr>
      <w:r w:rsidRPr="00491C9D">
        <w:rPr>
          <w:rFonts w:ascii="Calibri" w:hAnsi="Calibri" w:cs="Calibri"/>
          <w:sz w:val="22"/>
          <w:szCs w:val="22"/>
          <w:lang w:eastAsia="cs-CZ"/>
        </w:rPr>
        <w:t>Splatnosť faktúry je 30 dní od dňa doporučeného/osobného doručenia faktúry do podateľne objednávateľa.</w:t>
      </w:r>
    </w:p>
    <w:p w:rsidR="00E839F3" w:rsidRPr="00491C9D" w:rsidRDefault="00E839F3" w:rsidP="00E839F3">
      <w:pPr>
        <w:pStyle w:val="Style4"/>
        <w:numPr>
          <w:ilvl w:val="0"/>
          <w:numId w:val="7"/>
        </w:numPr>
        <w:shd w:val="clear" w:color="auto" w:fill="auto"/>
        <w:tabs>
          <w:tab w:val="left" w:pos="302"/>
        </w:tabs>
        <w:spacing w:before="0" w:line="274" w:lineRule="exact"/>
        <w:ind w:left="360" w:hanging="360"/>
        <w:jc w:val="both"/>
        <w:rPr>
          <w:rFonts w:ascii="Calibri" w:hAnsi="Calibri" w:cs="Calibri"/>
          <w:sz w:val="22"/>
          <w:szCs w:val="22"/>
        </w:rPr>
      </w:pPr>
      <w:r w:rsidRPr="00491C9D">
        <w:rPr>
          <w:rFonts w:ascii="Calibri" w:hAnsi="Calibri" w:cs="Calibri"/>
          <w:sz w:val="22"/>
          <w:szCs w:val="22"/>
          <w:lang w:eastAsia="cs-CZ"/>
        </w:rPr>
        <w:t>Zmluvné strany vzájomne dohodli nasledovné podmienky fakturácie:</w:t>
      </w:r>
    </w:p>
    <w:p w:rsidR="00E839F3" w:rsidRPr="00491C9D" w:rsidRDefault="00E839F3" w:rsidP="00E839F3">
      <w:pPr>
        <w:pStyle w:val="Style4"/>
        <w:numPr>
          <w:ilvl w:val="0"/>
          <w:numId w:val="18"/>
        </w:numPr>
        <w:shd w:val="clear" w:color="auto" w:fill="auto"/>
        <w:tabs>
          <w:tab w:val="left" w:pos="302"/>
        </w:tabs>
        <w:spacing w:before="0" w:line="274" w:lineRule="exact"/>
        <w:jc w:val="both"/>
        <w:rPr>
          <w:rFonts w:ascii="Calibri" w:hAnsi="Calibri" w:cs="Calibri"/>
          <w:sz w:val="22"/>
          <w:szCs w:val="22"/>
        </w:rPr>
      </w:pPr>
      <w:r w:rsidRPr="00491C9D">
        <w:rPr>
          <w:rFonts w:ascii="Calibri" w:hAnsi="Calibri" w:cs="Calibri"/>
          <w:sz w:val="22"/>
          <w:szCs w:val="22"/>
        </w:rPr>
        <w:t xml:space="preserve">predávajúci je povinný fakturovať iba skutočne dodané množstvo tovaru odsúhlasené objednávateľom na dodacom liste minimálne v rozsahu „súhlasím, pečiatka objednávateľa a podpis objednávateľa“, </w:t>
      </w:r>
    </w:p>
    <w:p w:rsidR="00E839F3" w:rsidRPr="00491C9D" w:rsidRDefault="00E839F3" w:rsidP="00E839F3">
      <w:pPr>
        <w:pStyle w:val="Style4"/>
        <w:numPr>
          <w:ilvl w:val="0"/>
          <w:numId w:val="18"/>
        </w:numPr>
        <w:shd w:val="clear" w:color="auto" w:fill="auto"/>
        <w:tabs>
          <w:tab w:val="left" w:pos="302"/>
        </w:tabs>
        <w:spacing w:before="0" w:line="274" w:lineRule="exact"/>
        <w:jc w:val="both"/>
        <w:rPr>
          <w:rStyle w:val="CharStyle15"/>
          <w:rFonts w:ascii="Calibri" w:hAnsi="Calibri" w:cs="Calibri"/>
          <w:sz w:val="22"/>
          <w:szCs w:val="22"/>
        </w:rPr>
      </w:pPr>
      <w:r w:rsidRPr="00491C9D">
        <w:rPr>
          <w:rStyle w:val="CharStyle15"/>
          <w:rFonts w:ascii="Calibri" w:hAnsi="Calibri" w:cs="Calibri"/>
          <w:color w:val="000000"/>
          <w:sz w:val="22"/>
          <w:szCs w:val="22"/>
        </w:rPr>
        <w:t xml:space="preserve">Dodací list musí byť neoddeliteľnou súčasťou faktúry, </w:t>
      </w:r>
    </w:p>
    <w:p w:rsidR="00E839F3" w:rsidRPr="00491C9D" w:rsidRDefault="00E839F3" w:rsidP="00E839F3">
      <w:pPr>
        <w:pStyle w:val="Style4"/>
        <w:numPr>
          <w:ilvl w:val="0"/>
          <w:numId w:val="18"/>
        </w:numPr>
        <w:shd w:val="clear" w:color="auto" w:fill="auto"/>
        <w:tabs>
          <w:tab w:val="left" w:pos="302"/>
        </w:tabs>
        <w:spacing w:before="0" w:line="274" w:lineRule="exact"/>
        <w:jc w:val="both"/>
        <w:rPr>
          <w:rFonts w:ascii="Calibri" w:hAnsi="Calibri" w:cs="Calibri"/>
          <w:sz w:val="22"/>
          <w:szCs w:val="22"/>
        </w:rPr>
      </w:pPr>
      <w:r w:rsidRPr="00491C9D">
        <w:rPr>
          <w:rFonts w:ascii="Calibri" w:hAnsi="Calibri" w:cs="Calibri"/>
          <w:sz w:val="22"/>
          <w:szCs w:val="22"/>
        </w:rPr>
        <w:t>faktúra musí spĺňať všetky náležitosti daňového dokladu a musí byť vystavená tak, aby bolo možné spoľahlivo vykonať jej vecnú a finančnú kontrolu.</w:t>
      </w:r>
    </w:p>
    <w:p w:rsidR="00E839F3" w:rsidRPr="00491C9D" w:rsidRDefault="00E839F3" w:rsidP="00E839F3">
      <w:pPr>
        <w:pStyle w:val="Odsekzoznamu"/>
        <w:widowControl w:val="0"/>
        <w:numPr>
          <w:ilvl w:val="0"/>
          <w:numId w:val="7"/>
        </w:numPr>
        <w:tabs>
          <w:tab w:val="left" w:pos="284"/>
          <w:tab w:val="left" w:pos="7088"/>
        </w:tabs>
        <w:ind w:left="284" w:hanging="284"/>
        <w:jc w:val="both"/>
        <w:rPr>
          <w:rFonts w:ascii="Calibri" w:hAnsi="Calibri" w:cs="Calibri"/>
          <w:lang w:eastAsia="cs-CZ"/>
        </w:rPr>
      </w:pPr>
      <w:r w:rsidRPr="00491C9D">
        <w:rPr>
          <w:rFonts w:ascii="Calibri" w:hAnsi="Calibri" w:cs="Calibri"/>
        </w:rPr>
        <w:t xml:space="preserve">Ak faktúra bude vystavená bez predloženia dodacieho listu alebo bez odsúhlasenia dodacieho listu  objednávateľom alebo v sume nad rámec dodaného tovaru alebo v rozdielnej výške súm jednotkovej ceny za tovar ako uvedenej v Prílohe č. 2, a to čo i len z nedbanlivosti alebo omylu predávajúceho, alebo ak </w:t>
      </w:r>
      <w:r w:rsidRPr="00491C9D">
        <w:rPr>
          <w:rFonts w:ascii="Calibri" w:hAnsi="Calibri" w:cs="Calibri"/>
          <w:lang w:eastAsia="cs-CZ"/>
        </w:rPr>
        <w:t>faktúra nebude obsahovať všetky náležitosti v zmysle zákona  č. 222/2004 Z. z. o dani z pridanej hodnoty v znení neskorších predpisov platí, že</w:t>
      </w:r>
      <w:r w:rsidRPr="00491C9D">
        <w:rPr>
          <w:rFonts w:ascii="Calibri" w:hAnsi="Calibri" w:cs="Calibri"/>
        </w:rPr>
        <w:t xml:space="preserve"> faktúra nie je spôsobilá na jej úhradu, objednávateľ nie je v omeškaní s úhradou kúpnej ceny a </w:t>
      </w:r>
      <w:r w:rsidRPr="00491C9D">
        <w:rPr>
          <w:rFonts w:ascii="Calibri" w:hAnsi="Calibri" w:cs="Calibri"/>
          <w:lang w:eastAsia="cs-CZ"/>
        </w:rPr>
        <w:t xml:space="preserve">je oprávnený vrátiť faktúru predávajúcemu na doplnenie v lehote do 30 /tridsať/ dní odo dňa zistenia porušenia podmienok fakturácie. Vrátením faktúry sa preruší splatnosť faktúry a nová 30-dňová lehota splatnosti začína plynúť od  doručenia novej riadnej faktúry. </w:t>
      </w:r>
    </w:p>
    <w:p w:rsidR="00E839F3" w:rsidRPr="00491C9D" w:rsidRDefault="00E839F3" w:rsidP="00E839F3">
      <w:pPr>
        <w:pStyle w:val="Odsekzoznamu"/>
        <w:widowControl w:val="0"/>
        <w:numPr>
          <w:ilvl w:val="0"/>
          <w:numId w:val="7"/>
        </w:numPr>
        <w:tabs>
          <w:tab w:val="left" w:pos="284"/>
          <w:tab w:val="left" w:pos="7088"/>
        </w:tabs>
        <w:ind w:left="284" w:hanging="284"/>
        <w:jc w:val="both"/>
        <w:rPr>
          <w:rFonts w:ascii="Calibri" w:hAnsi="Calibri" w:cs="Calibri"/>
          <w:lang w:eastAsia="cs-CZ"/>
        </w:rPr>
      </w:pPr>
      <w:r w:rsidRPr="00491C9D">
        <w:rPr>
          <w:rFonts w:ascii="Calibri" w:hAnsi="Calibri" w:cs="Calibri"/>
          <w:lang w:eastAsia="cs-CZ"/>
        </w:rPr>
        <w:t xml:space="preserve">Faktúra sa považuje za zaplatenú dňom pripísania úhrady na účet predávajúceho. </w:t>
      </w:r>
    </w:p>
    <w:p w:rsidR="00E839F3" w:rsidRPr="00491C9D" w:rsidRDefault="00E839F3" w:rsidP="00E839F3">
      <w:pPr>
        <w:pStyle w:val="Odsekzoznamu"/>
        <w:widowControl w:val="0"/>
        <w:numPr>
          <w:ilvl w:val="0"/>
          <w:numId w:val="7"/>
        </w:numPr>
        <w:tabs>
          <w:tab w:val="left" w:pos="284"/>
          <w:tab w:val="left" w:pos="567"/>
          <w:tab w:val="left" w:pos="7088"/>
        </w:tabs>
        <w:ind w:left="284" w:hanging="284"/>
        <w:jc w:val="both"/>
        <w:rPr>
          <w:rFonts w:ascii="Calibri" w:hAnsi="Calibri" w:cs="Calibri"/>
          <w:lang w:eastAsia="cs-CZ"/>
        </w:rPr>
      </w:pPr>
      <w:r w:rsidRPr="00491C9D">
        <w:rPr>
          <w:rFonts w:ascii="Calibri" w:hAnsi="Calibri" w:cs="Calibri"/>
        </w:rPr>
        <w:t xml:space="preserve">Kupujúci je oprávnený započítať akúkoľvek svoju i nesplatnú pohľadávku, ktorú má voči predávajúcemu, s pohľadávkou, i nesplatnou, ktorá vznikne z tejto zmluvy predávajúcemu voči kupujúcemu. Zápočet pohľadávok môže kupujúci uplatniť pri úhrade faktúry predávajúceho. </w:t>
      </w:r>
    </w:p>
    <w:p w:rsidR="00E839F3" w:rsidRPr="00491C9D" w:rsidRDefault="00E839F3" w:rsidP="00E839F3">
      <w:pPr>
        <w:pStyle w:val="Odsekzoznamu"/>
        <w:widowControl w:val="0"/>
        <w:numPr>
          <w:ilvl w:val="0"/>
          <w:numId w:val="7"/>
        </w:numPr>
        <w:tabs>
          <w:tab w:val="left" w:pos="284"/>
          <w:tab w:val="left" w:pos="426"/>
          <w:tab w:val="left" w:pos="7088"/>
        </w:tabs>
        <w:ind w:left="284" w:hanging="284"/>
        <w:jc w:val="both"/>
        <w:rPr>
          <w:rFonts w:ascii="Calibri" w:hAnsi="Calibri" w:cs="Calibri"/>
          <w:lang w:eastAsia="cs-CZ"/>
        </w:rPr>
      </w:pPr>
      <w:r w:rsidRPr="00491C9D">
        <w:rPr>
          <w:rFonts w:ascii="Calibri" w:hAnsi="Calibri" w:cs="Calibri"/>
        </w:rPr>
        <w:t>Zmluvné strany sa dohodli, v rozsahu v akom to právne predpisy pripúšťajú, že vylučujú právo predávajúceho započítať akúkoľvek jeho pohľadávku voči kupujúcemu oproti akejkoľvek pohľadávke kupujúceho.</w:t>
      </w:r>
    </w:p>
    <w:p w:rsidR="00E839F3" w:rsidRPr="00491C9D" w:rsidRDefault="00E839F3" w:rsidP="00E839F3">
      <w:pPr>
        <w:pStyle w:val="Odsekzoznamu"/>
        <w:widowControl w:val="0"/>
        <w:tabs>
          <w:tab w:val="left" w:pos="284"/>
          <w:tab w:val="left" w:pos="426"/>
          <w:tab w:val="left" w:pos="7088"/>
        </w:tabs>
        <w:ind w:left="284"/>
        <w:jc w:val="both"/>
        <w:rPr>
          <w:rFonts w:ascii="Calibri" w:hAnsi="Calibri" w:cs="Calibri"/>
          <w:lang w:eastAsia="cs-CZ"/>
        </w:rPr>
      </w:pPr>
    </w:p>
    <w:p w:rsidR="00E839F3" w:rsidRPr="00491C9D" w:rsidRDefault="00E839F3" w:rsidP="00E839F3">
      <w:pPr>
        <w:spacing w:before="10" w:line="100" w:lineRule="exact"/>
        <w:rPr>
          <w:sz w:val="11"/>
          <w:szCs w:val="11"/>
        </w:rPr>
      </w:pPr>
    </w:p>
    <w:p w:rsidR="00E839F3" w:rsidRPr="00491C9D" w:rsidRDefault="00E839F3" w:rsidP="00C756A6">
      <w:pPr>
        <w:pStyle w:val="Style2"/>
        <w:shd w:val="clear" w:color="auto" w:fill="auto"/>
        <w:spacing w:line="274" w:lineRule="exact"/>
        <w:ind w:left="4300" w:hanging="4300"/>
        <w:jc w:val="center"/>
        <w:rPr>
          <w:rFonts w:ascii="Calibri" w:hAnsi="Calibri" w:cs="Calibri"/>
          <w:sz w:val="22"/>
          <w:szCs w:val="22"/>
        </w:rPr>
      </w:pPr>
      <w:r w:rsidRPr="00491C9D">
        <w:rPr>
          <w:rStyle w:val="CharStyle18"/>
          <w:rFonts w:ascii="Calibri" w:hAnsi="Calibri" w:cs="Calibri"/>
          <w:b/>
          <w:color w:val="000000"/>
          <w:sz w:val="22"/>
          <w:szCs w:val="22"/>
        </w:rPr>
        <w:t>VII.</w:t>
      </w:r>
    </w:p>
    <w:p w:rsidR="00E839F3" w:rsidRPr="00491C9D" w:rsidRDefault="00E839F3" w:rsidP="00C756A6">
      <w:pPr>
        <w:pStyle w:val="Style19"/>
        <w:keepNext/>
        <w:keepLines/>
        <w:shd w:val="clear" w:color="auto" w:fill="auto"/>
        <w:spacing w:before="0" w:after="120" w:line="240" w:lineRule="auto"/>
        <w:rPr>
          <w:rStyle w:val="CharStyle20"/>
          <w:rFonts w:ascii="Calibri" w:hAnsi="Calibri" w:cs="Calibri"/>
          <w:b/>
          <w:color w:val="000000"/>
          <w:sz w:val="22"/>
          <w:szCs w:val="22"/>
        </w:rPr>
      </w:pPr>
      <w:r w:rsidRPr="00491C9D">
        <w:rPr>
          <w:rStyle w:val="CharStyle20"/>
          <w:rFonts w:ascii="Calibri" w:hAnsi="Calibri" w:cs="Calibri"/>
          <w:b/>
          <w:color w:val="000000"/>
          <w:sz w:val="22"/>
          <w:szCs w:val="22"/>
        </w:rPr>
        <w:t>Porušenie zmluvných podmienok</w:t>
      </w:r>
    </w:p>
    <w:p w:rsidR="00E839F3" w:rsidRPr="00491C9D" w:rsidRDefault="00E839F3" w:rsidP="00E839F3">
      <w:pPr>
        <w:pStyle w:val="Style4"/>
        <w:numPr>
          <w:ilvl w:val="0"/>
          <w:numId w:val="8"/>
        </w:numPr>
        <w:shd w:val="clear" w:color="auto" w:fill="auto"/>
        <w:tabs>
          <w:tab w:val="left" w:pos="286"/>
        </w:tabs>
        <w:spacing w:before="0" w:line="274" w:lineRule="exact"/>
        <w:ind w:left="360" w:hanging="360"/>
        <w:jc w:val="both"/>
        <w:rPr>
          <w:rFonts w:ascii="Calibri" w:hAnsi="Calibri" w:cs="Calibri"/>
          <w:sz w:val="22"/>
          <w:szCs w:val="22"/>
        </w:rPr>
      </w:pPr>
      <w:r w:rsidRPr="00491C9D">
        <w:rPr>
          <w:rStyle w:val="CharStyle15"/>
          <w:rFonts w:ascii="Calibri" w:hAnsi="Calibri" w:cs="Calibri"/>
          <w:color w:val="000000"/>
          <w:sz w:val="22"/>
          <w:szCs w:val="22"/>
        </w:rPr>
        <w:t>V prípade nezaplatenia faktúry v termíne jej splatnosti kupujúcim je predávajúci oprávnený fakturovať úrok z omeškania z neuhradenej sumy za každý aj začatý deň omeškania vo výške podľa § 369 ods. 1 druhej právnej vety Obch. zákonníka.</w:t>
      </w:r>
    </w:p>
    <w:p w:rsidR="00E839F3" w:rsidRPr="00491C9D" w:rsidRDefault="00E839F3" w:rsidP="00E839F3">
      <w:pPr>
        <w:pStyle w:val="Bezriadkovania"/>
        <w:numPr>
          <w:ilvl w:val="0"/>
          <w:numId w:val="8"/>
        </w:numPr>
        <w:ind w:left="284" w:hanging="284"/>
        <w:jc w:val="both"/>
        <w:rPr>
          <w:rFonts w:ascii="Calibri" w:hAnsi="Calibri" w:cs="Calibri"/>
          <w:sz w:val="22"/>
          <w:szCs w:val="22"/>
        </w:rPr>
      </w:pPr>
      <w:r w:rsidRPr="00491C9D">
        <w:rPr>
          <w:rFonts w:ascii="Calibri" w:hAnsi="Calibri" w:cs="Calibri"/>
          <w:sz w:val="22"/>
          <w:szCs w:val="22"/>
        </w:rPr>
        <w:t xml:space="preserve">Zmluvné strany sa dohodli, že v prípade ak sa preukáže, že dodaný tovar nezodpovedá rozsahu alebo kvalite vymienenej objednávateľom v Zmluve, alebo v prípade porušenia povinnosti predávajúceho odstrániť riadne a včas: a) vady a/alebo dodať chýbajúci tovar, ktoré nedostatky sú zo strany kupujúceho uvedené v dodacom liste alebo b) vady oznámené kupujúcim v záručnej dobe, alebo ak ktorékoľvek vyhlásenie predávajúceho uvedené v tejto Zmluve je nepravdivé ku dňu uzatvorenia Zmluvy alebo sa takým stane počas platnosti a účinnosti Zmluvy alebo ak predávajúci poruší akúkoľvek informačnú alebo oznamovaciu povinnosť uvedenú v zmluve je predávajúci povinný zaplatiť zmluvnú pokutu v dohodnutej výške 5% z celkovej kúpnej ceny bez DPH za každé jednotlivé porušenie povinnosti predávajúceho zvlášť a to aj opakovane. </w:t>
      </w:r>
    </w:p>
    <w:p w:rsidR="00E839F3" w:rsidRPr="00491C9D" w:rsidRDefault="00E839F3" w:rsidP="00E839F3">
      <w:pPr>
        <w:pStyle w:val="Style4"/>
        <w:numPr>
          <w:ilvl w:val="0"/>
          <w:numId w:val="8"/>
        </w:numPr>
        <w:shd w:val="clear" w:color="auto" w:fill="auto"/>
        <w:tabs>
          <w:tab w:val="left" w:pos="294"/>
        </w:tabs>
        <w:spacing w:before="0" w:line="274" w:lineRule="exact"/>
        <w:ind w:left="360" w:hanging="360"/>
        <w:jc w:val="both"/>
        <w:rPr>
          <w:rFonts w:ascii="Calibri" w:hAnsi="Calibri" w:cs="Calibri"/>
          <w:sz w:val="22"/>
          <w:szCs w:val="22"/>
        </w:rPr>
      </w:pPr>
      <w:r w:rsidRPr="00491C9D">
        <w:rPr>
          <w:rStyle w:val="CharStyle15"/>
          <w:rFonts w:ascii="Calibri" w:hAnsi="Calibri" w:cs="Calibri"/>
          <w:color w:val="000000"/>
          <w:sz w:val="22"/>
          <w:szCs w:val="22"/>
        </w:rPr>
        <w:t xml:space="preserve">V prípade, že predávajúci nedodrží termín plnenia dodávky tovaru podľa jednotlivej objednávky a nedodá tovar včas podľa článku </w:t>
      </w:r>
      <w:r w:rsidRPr="00491C9D">
        <w:rPr>
          <w:rFonts w:ascii="Calibri" w:hAnsi="Calibri" w:cs="Calibri"/>
          <w:sz w:val="22"/>
          <w:szCs w:val="22"/>
        </w:rPr>
        <w:t>III ods. 4, ods. 5, alebo poruší povinnosť v článku V ods. 8</w:t>
      </w:r>
      <w:r w:rsidRPr="00491C9D">
        <w:rPr>
          <w:rStyle w:val="CharStyle15"/>
          <w:rFonts w:ascii="Calibri" w:hAnsi="Calibri" w:cs="Calibri"/>
          <w:color w:val="000000"/>
          <w:sz w:val="22"/>
          <w:szCs w:val="22"/>
        </w:rPr>
        <w:t>, kupujúci je oprávnený uplatniť si zmluvnú pokutu vo výške 5% z kúpnej ceny dodávanej časti tovaru, s ktorou je predávajúci v omeškaní a to za každý aj začatý deň omeškania.</w:t>
      </w:r>
    </w:p>
    <w:p w:rsidR="007E4375" w:rsidRPr="00491C9D" w:rsidRDefault="00E839F3" w:rsidP="007E4375">
      <w:pPr>
        <w:pStyle w:val="Style4"/>
        <w:numPr>
          <w:ilvl w:val="0"/>
          <w:numId w:val="8"/>
        </w:numPr>
        <w:shd w:val="clear" w:color="auto" w:fill="auto"/>
        <w:tabs>
          <w:tab w:val="left" w:pos="294"/>
        </w:tabs>
        <w:spacing w:before="0" w:line="274" w:lineRule="exact"/>
        <w:ind w:left="360" w:hanging="360"/>
        <w:jc w:val="both"/>
        <w:rPr>
          <w:rStyle w:val="CharStyle15"/>
          <w:rFonts w:asciiTheme="minorHAnsi" w:hAnsiTheme="minorHAnsi" w:cs="Calibri"/>
          <w:sz w:val="22"/>
          <w:szCs w:val="22"/>
        </w:rPr>
      </w:pPr>
      <w:r w:rsidRPr="00491C9D">
        <w:rPr>
          <w:rStyle w:val="CharStyle15"/>
          <w:rFonts w:ascii="Calibri" w:hAnsi="Calibri" w:cs="Calibri"/>
          <w:color w:val="000000"/>
          <w:sz w:val="22"/>
          <w:szCs w:val="22"/>
        </w:rPr>
        <w:t xml:space="preserve">V prípade, že predávajúci nedodá objem tovaru v tonách, ku ktorému sa zaviazal v cenovej ponuke v zmysle článku čl. III bod 4 a 5 tejto zmluvy, kupujúci je oprávnený uplatniť si zmluvnú pokutu vo výške 30.- Eur za </w:t>
      </w:r>
      <w:r w:rsidRPr="00491C9D">
        <w:rPr>
          <w:rStyle w:val="CharStyle15"/>
          <w:rFonts w:asciiTheme="minorHAnsi" w:hAnsiTheme="minorHAnsi" w:cs="Calibri"/>
          <w:color w:val="000000"/>
          <w:sz w:val="22"/>
          <w:szCs w:val="22"/>
        </w:rPr>
        <w:lastRenderedPageBreak/>
        <w:t>každú (chýbajúcu) tonu tovaru, ktorý nie je kupujúcemu dodaný riadne.</w:t>
      </w:r>
    </w:p>
    <w:p w:rsidR="007E4375" w:rsidRPr="00491C9D" w:rsidRDefault="007E4375" w:rsidP="007E4375">
      <w:pPr>
        <w:pStyle w:val="Style4"/>
        <w:numPr>
          <w:ilvl w:val="0"/>
          <w:numId w:val="8"/>
        </w:numPr>
        <w:shd w:val="clear" w:color="auto" w:fill="auto"/>
        <w:tabs>
          <w:tab w:val="left" w:pos="294"/>
        </w:tabs>
        <w:spacing w:before="0" w:line="274" w:lineRule="exact"/>
        <w:ind w:left="360" w:hanging="360"/>
        <w:jc w:val="both"/>
        <w:rPr>
          <w:rFonts w:asciiTheme="minorHAnsi" w:hAnsiTheme="minorHAnsi" w:cs="Calibri"/>
          <w:sz w:val="22"/>
          <w:szCs w:val="22"/>
        </w:rPr>
      </w:pPr>
      <w:r w:rsidRPr="00491C9D">
        <w:rPr>
          <w:rStyle w:val="CharStyle15"/>
          <w:rFonts w:asciiTheme="minorHAnsi" w:hAnsiTheme="minorHAnsi" w:cs="Calibri"/>
          <w:color w:val="000000"/>
          <w:sz w:val="22"/>
          <w:szCs w:val="22"/>
        </w:rPr>
        <w:t xml:space="preserve">V prípade, že predávajúci poruší zmluvnú povinnosť uvedenú v čl. II. ods. 8 zmluvy, kupujúci si uplatní zmluvnú pokutu vo výške 100% hodnoty zmluvného množstva. </w:t>
      </w:r>
    </w:p>
    <w:p w:rsidR="00447C3E" w:rsidRPr="00491C9D" w:rsidRDefault="00447C3E" w:rsidP="00E839F3">
      <w:pPr>
        <w:pStyle w:val="Style2"/>
        <w:shd w:val="clear" w:color="auto" w:fill="auto"/>
        <w:ind w:left="4300" w:firstLine="0"/>
        <w:jc w:val="left"/>
        <w:rPr>
          <w:rStyle w:val="CharStyle18"/>
          <w:rFonts w:ascii="Calibri" w:hAnsi="Calibri" w:cs="Calibri"/>
          <w:b/>
          <w:color w:val="000000"/>
          <w:sz w:val="22"/>
          <w:szCs w:val="22"/>
        </w:rPr>
      </w:pPr>
    </w:p>
    <w:p w:rsidR="00E839F3" w:rsidRPr="00491C9D" w:rsidRDefault="00E839F3" w:rsidP="00C756A6">
      <w:pPr>
        <w:pStyle w:val="Style2"/>
        <w:shd w:val="clear" w:color="auto" w:fill="auto"/>
        <w:ind w:left="4300" w:hanging="4300"/>
        <w:jc w:val="center"/>
        <w:rPr>
          <w:rFonts w:ascii="Calibri" w:hAnsi="Calibri" w:cs="Calibri"/>
          <w:sz w:val="22"/>
          <w:szCs w:val="22"/>
        </w:rPr>
      </w:pPr>
      <w:r w:rsidRPr="00491C9D">
        <w:rPr>
          <w:rStyle w:val="CharStyle18"/>
          <w:rFonts w:ascii="Calibri" w:hAnsi="Calibri" w:cs="Calibri"/>
          <w:b/>
          <w:color w:val="000000"/>
          <w:sz w:val="22"/>
          <w:szCs w:val="22"/>
        </w:rPr>
        <w:t>VIII.</w:t>
      </w:r>
    </w:p>
    <w:p w:rsidR="00E839F3" w:rsidRPr="00491C9D" w:rsidRDefault="00E839F3" w:rsidP="00E839F3">
      <w:pPr>
        <w:pStyle w:val="Style19"/>
        <w:keepNext/>
        <w:keepLines/>
        <w:shd w:val="clear" w:color="auto" w:fill="auto"/>
        <w:spacing w:before="0" w:after="120" w:line="240" w:lineRule="auto"/>
        <w:rPr>
          <w:rFonts w:ascii="Calibri" w:hAnsi="Calibri" w:cs="Calibri"/>
          <w:sz w:val="22"/>
          <w:szCs w:val="22"/>
        </w:rPr>
      </w:pPr>
      <w:r w:rsidRPr="00491C9D">
        <w:rPr>
          <w:rStyle w:val="CharStyle20"/>
          <w:rFonts w:ascii="Calibri" w:hAnsi="Calibri" w:cs="Calibri"/>
          <w:b/>
          <w:color w:val="000000"/>
          <w:sz w:val="22"/>
          <w:szCs w:val="22"/>
        </w:rPr>
        <w:t>Subdodávatelia</w:t>
      </w:r>
    </w:p>
    <w:p w:rsidR="00E839F3" w:rsidRPr="00491C9D" w:rsidRDefault="00E839F3" w:rsidP="00E839F3">
      <w:pPr>
        <w:pStyle w:val="Style4"/>
        <w:numPr>
          <w:ilvl w:val="0"/>
          <w:numId w:val="9"/>
        </w:numPr>
        <w:shd w:val="clear" w:color="auto" w:fill="auto"/>
        <w:tabs>
          <w:tab w:val="left" w:pos="286"/>
        </w:tabs>
        <w:spacing w:before="0" w:line="274" w:lineRule="exact"/>
        <w:ind w:left="360" w:hanging="360"/>
        <w:jc w:val="both"/>
        <w:rPr>
          <w:rFonts w:ascii="Calibri" w:hAnsi="Calibri" w:cs="Calibri"/>
          <w:sz w:val="22"/>
          <w:szCs w:val="22"/>
        </w:rPr>
      </w:pPr>
      <w:r w:rsidRPr="00491C9D">
        <w:rPr>
          <w:rStyle w:val="CharStyle15"/>
          <w:rFonts w:ascii="Calibri" w:hAnsi="Calibri" w:cs="Calibri"/>
          <w:color w:val="000000"/>
          <w:sz w:val="22"/>
          <w:szCs w:val="22"/>
        </w:rPr>
        <w:t xml:space="preserve">Predávajúci nesmie predmet kúpy ako celok odovzdať na dodanie inému subjektu. Časť predmetu kúpy môže Predávajúci odovzdať na vykonanie svojmu subdodávateľovi uvedenému v zozname subdodávateľov, ktorý tvorí prílohu č. </w:t>
      </w:r>
      <w:r w:rsidR="007E4375" w:rsidRPr="00491C9D">
        <w:rPr>
          <w:rStyle w:val="CharStyle15"/>
          <w:rFonts w:ascii="Calibri" w:hAnsi="Calibri" w:cs="Calibri"/>
          <w:color w:val="000000"/>
          <w:sz w:val="22"/>
          <w:szCs w:val="22"/>
        </w:rPr>
        <w:t>4</w:t>
      </w:r>
      <w:r w:rsidRPr="00491C9D">
        <w:rPr>
          <w:rStyle w:val="CharStyle15"/>
          <w:rFonts w:ascii="Calibri" w:hAnsi="Calibri" w:cs="Calibri"/>
          <w:color w:val="000000"/>
          <w:sz w:val="22"/>
          <w:szCs w:val="22"/>
        </w:rPr>
        <w:t xml:space="preserve"> tejto zmluvy. Súhlas kupujúceho s dodaním časti predmetu kúpy prostredníctvom subdodávateľa nezbavuje predávajúceho povinnosti a zodpovednosti za všetky práce a činnosti subdodávateľa.</w:t>
      </w:r>
    </w:p>
    <w:p w:rsidR="00E839F3" w:rsidRPr="00491C9D" w:rsidRDefault="00E839F3" w:rsidP="00E839F3">
      <w:pPr>
        <w:pStyle w:val="Style4"/>
        <w:numPr>
          <w:ilvl w:val="0"/>
          <w:numId w:val="9"/>
        </w:numPr>
        <w:shd w:val="clear" w:color="auto" w:fill="auto"/>
        <w:tabs>
          <w:tab w:val="left" w:pos="294"/>
        </w:tabs>
        <w:spacing w:before="0" w:line="274" w:lineRule="exact"/>
        <w:ind w:left="360" w:hanging="360"/>
        <w:jc w:val="both"/>
        <w:rPr>
          <w:rFonts w:ascii="Calibri" w:hAnsi="Calibri" w:cs="Calibri"/>
          <w:sz w:val="22"/>
          <w:szCs w:val="22"/>
        </w:rPr>
      </w:pPr>
      <w:r w:rsidRPr="00491C9D">
        <w:rPr>
          <w:rStyle w:val="CharStyle15"/>
          <w:rFonts w:ascii="Calibri" w:hAnsi="Calibri" w:cs="Calibri"/>
          <w:color w:val="000000"/>
          <w:sz w:val="22"/>
          <w:szCs w:val="22"/>
        </w:rPr>
        <w:t>Ak sa na predávajúceho a jeho subdodávateľov vzťahuje povinnosť zapisovať sa do registra partnerov verejného sektora podľa zákona č.315/2016 Z. z. o registri partnerov verejného sektora a o zmene a doplnení niektorých zákonov (ďalej len „zákon o registri partnerov verejného sektora“), potom je predávajúci ako aj jeho subdodávatelia povinný dodržať túto povinnosť po celú dobu trvania tejto zmluvy, pričom predávajúci sa zaväzuje zabezpečiť splnenie tejto povinnosti aj zo strany subdodávateľov. V prípade porušenia povinnosti predávajúceho podľa predchádzajúcej vety, má kupujúci nárok na zmluvnú pokutu vo výške 100,- Eur za každý deň porušenia, pričom porušenie uvedenej povinnosti, ktoré trvá dlhšie ako 30 dní sa považuje za podstatné porušenie tejto zmluvy.</w:t>
      </w:r>
    </w:p>
    <w:p w:rsidR="00E839F3" w:rsidRPr="00491C9D" w:rsidRDefault="00E839F3" w:rsidP="00E839F3">
      <w:pPr>
        <w:pStyle w:val="Style4"/>
        <w:numPr>
          <w:ilvl w:val="0"/>
          <w:numId w:val="9"/>
        </w:numPr>
        <w:shd w:val="clear" w:color="auto" w:fill="auto"/>
        <w:tabs>
          <w:tab w:val="left" w:pos="289"/>
        </w:tabs>
        <w:spacing w:before="0" w:line="274" w:lineRule="exact"/>
        <w:ind w:left="380" w:hanging="380"/>
        <w:jc w:val="both"/>
        <w:rPr>
          <w:rFonts w:ascii="Calibri" w:hAnsi="Calibri" w:cs="Calibri"/>
          <w:sz w:val="22"/>
          <w:szCs w:val="22"/>
        </w:rPr>
      </w:pPr>
      <w:r w:rsidRPr="00491C9D">
        <w:rPr>
          <w:rStyle w:val="CharStyle15"/>
          <w:rFonts w:ascii="Calibri" w:hAnsi="Calibri" w:cs="Calibri"/>
          <w:color w:val="000000"/>
          <w:sz w:val="22"/>
          <w:szCs w:val="22"/>
        </w:rPr>
        <w:t>Počas trvania zmluvy je predávajúci oprávnený zmeniť subdodávateľa uvedeného v prílohe tejto zmluvy výlučne na základe dodatku k tejto zmluve. Nový subdodávateľ musí spĺňať povinnosť zápisu v registri partnerov verejného sektora podľa zákona o registri partnerov verejného sektora, v prípade, ak mu takáto povinnosť zo zákona o registri partnerov verejného sektora vyplýva. Kupujúci má právo odmietnuť podpísať dodatok a požiadať predávajúceho o určenie iného subdodávateľa, ak má na to závažné dôvody (napr. ak nový subdodávateľ nie je zapísaný v registri partnerov verejného sektora podľa zákona o registri partnerov verejného sektora, v prípade, ak mu takáto povinnosť zo zákona o registri partnerov verejného sektora vyplýva, nekvalitné plnenie realizované konkrétnym subdodávateľom na predchádzajúcich zákazkách, nesplnenie podmienok pre výmenu subdodávateľa atď.). Predávajúci je povinný žiadosti kupujúceho podľa predchádzajúcej vety bezodkladne vyhovieť a navrhnúť iného subdodávateľa, pričom tento subdodávateľ musí spĺňať povinnosť zápisu v registri partnerov verejného sektora podľa zákona o registri partnerov verejného sektora, v prípade, ak mu takáto povinnosť zo zákona o registri partnerov verejného sektora vyplýva.</w:t>
      </w:r>
    </w:p>
    <w:p w:rsidR="00E839F3" w:rsidRPr="00491C9D" w:rsidRDefault="00E839F3" w:rsidP="00E839F3">
      <w:pPr>
        <w:pStyle w:val="Style4"/>
        <w:numPr>
          <w:ilvl w:val="0"/>
          <w:numId w:val="9"/>
        </w:numPr>
        <w:shd w:val="clear" w:color="auto" w:fill="auto"/>
        <w:tabs>
          <w:tab w:val="left" w:pos="294"/>
        </w:tabs>
        <w:spacing w:before="0" w:after="286" w:line="274" w:lineRule="exact"/>
        <w:ind w:left="380" w:hanging="380"/>
        <w:jc w:val="both"/>
        <w:rPr>
          <w:rFonts w:ascii="Calibri" w:hAnsi="Calibri" w:cs="Calibri"/>
          <w:sz w:val="22"/>
          <w:szCs w:val="22"/>
        </w:rPr>
      </w:pPr>
      <w:r w:rsidRPr="00491C9D">
        <w:rPr>
          <w:rStyle w:val="CharStyle15"/>
          <w:rFonts w:ascii="Calibri" w:hAnsi="Calibri" w:cs="Calibri"/>
          <w:color w:val="000000"/>
          <w:sz w:val="22"/>
          <w:szCs w:val="22"/>
        </w:rPr>
        <w:t>V prípade, ak predávajúci preukazoval splnenie podmienok účasti podľa § 33 ZVO inou osobou, je povinný pri plnení zmluvy skutočne používať zdroje osoby, ktorej postavenie využil na preukázanie finančného a ekonomického postavenia. V prípade, ak predávajúci preukazoval splnenie podmienok účasti podľa § 34 ZVO inou osobou, je povinný pri plnení zmluvy skutočne používať kapacity osoby, ktorej spôsobilosť využíva na preukázanie technickej spôsobilosti alebo odbornej spôsobilosti.</w:t>
      </w:r>
    </w:p>
    <w:p w:rsidR="00E839F3" w:rsidRPr="00491C9D" w:rsidRDefault="00E839F3" w:rsidP="00C756A6">
      <w:pPr>
        <w:pStyle w:val="Style19"/>
        <w:keepNext/>
        <w:keepLines/>
        <w:shd w:val="clear" w:color="auto" w:fill="auto"/>
        <w:spacing w:before="0" w:line="266" w:lineRule="exact"/>
        <w:ind w:left="4380" w:hanging="4380"/>
        <w:rPr>
          <w:rFonts w:ascii="Calibri" w:hAnsi="Calibri" w:cs="Calibri"/>
          <w:sz w:val="22"/>
          <w:szCs w:val="22"/>
        </w:rPr>
      </w:pPr>
      <w:r w:rsidRPr="00491C9D">
        <w:rPr>
          <w:rStyle w:val="CharStyle20"/>
          <w:rFonts w:ascii="Calibri" w:hAnsi="Calibri" w:cs="Calibri"/>
          <w:b/>
          <w:color w:val="000000"/>
          <w:sz w:val="22"/>
          <w:szCs w:val="22"/>
        </w:rPr>
        <w:t>IX.</w:t>
      </w:r>
    </w:p>
    <w:p w:rsidR="00E839F3" w:rsidRPr="00491C9D" w:rsidRDefault="00E839F3" w:rsidP="00C756A6">
      <w:pPr>
        <w:pStyle w:val="Style19"/>
        <w:keepNext/>
        <w:keepLines/>
        <w:shd w:val="clear" w:color="auto" w:fill="auto"/>
        <w:spacing w:before="0" w:after="120" w:line="240" w:lineRule="auto"/>
        <w:ind w:right="23"/>
        <w:rPr>
          <w:rFonts w:ascii="Calibri" w:hAnsi="Calibri" w:cs="Calibri"/>
          <w:sz w:val="22"/>
          <w:szCs w:val="22"/>
        </w:rPr>
      </w:pPr>
      <w:r w:rsidRPr="00491C9D">
        <w:rPr>
          <w:rStyle w:val="CharStyle20"/>
          <w:rFonts w:ascii="Calibri" w:hAnsi="Calibri" w:cs="Calibri"/>
          <w:b/>
          <w:color w:val="000000"/>
          <w:sz w:val="22"/>
          <w:szCs w:val="22"/>
        </w:rPr>
        <w:t>Ukončenie zmluvného vzťahu</w:t>
      </w:r>
    </w:p>
    <w:p w:rsidR="00E839F3" w:rsidRPr="00491C9D" w:rsidRDefault="00E839F3" w:rsidP="00E839F3">
      <w:pPr>
        <w:pStyle w:val="Style4"/>
        <w:numPr>
          <w:ilvl w:val="0"/>
          <w:numId w:val="10"/>
        </w:numPr>
        <w:shd w:val="clear" w:color="auto" w:fill="auto"/>
        <w:tabs>
          <w:tab w:val="left" w:pos="274"/>
        </w:tabs>
        <w:spacing w:before="0" w:line="274" w:lineRule="exact"/>
        <w:ind w:left="380" w:hanging="380"/>
        <w:jc w:val="both"/>
        <w:rPr>
          <w:rFonts w:ascii="Calibri" w:hAnsi="Calibri" w:cs="Calibri"/>
          <w:sz w:val="22"/>
          <w:szCs w:val="22"/>
        </w:rPr>
      </w:pPr>
      <w:r w:rsidRPr="00491C9D">
        <w:rPr>
          <w:rStyle w:val="CharStyle15"/>
          <w:rFonts w:ascii="Calibri" w:hAnsi="Calibri" w:cs="Calibri"/>
          <w:color w:val="000000"/>
          <w:sz w:val="22"/>
          <w:szCs w:val="22"/>
        </w:rPr>
        <w:t xml:space="preserve">Táto zmluva zanikne okrem uplynutia doby, na ktorú bola uzavretá v zmysle bodu 1 článku </w:t>
      </w:r>
      <w:r w:rsidRPr="00491C9D">
        <w:rPr>
          <w:rStyle w:val="CharStyle15"/>
          <w:rFonts w:ascii="Calibri" w:hAnsi="Calibri" w:cs="Calibri"/>
          <w:color w:val="000000"/>
          <w:sz w:val="22"/>
          <w:szCs w:val="22"/>
          <w:lang w:val="en-US" w:eastAsia="en-US"/>
        </w:rPr>
        <w:t xml:space="preserve">III. </w:t>
      </w:r>
      <w:r w:rsidRPr="00491C9D">
        <w:rPr>
          <w:rStyle w:val="CharStyle15"/>
          <w:rFonts w:ascii="Calibri" w:hAnsi="Calibri" w:cs="Calibri"/>
          <w:color w:val="000000"/>
          <w:sz w:val="22"/>
          <w:szCs w:val="22"/>
        </w:rPr>
        <w:t>tejto zmluvy aj písomnou dohodou zmluvných strán, písomným odstúpením od zmluvy niektorou zmluvnou stranou, zánikom ktoréhokoľvek účastníka zmluvy bez právneho nástupcu alebo vyčerpaním sumy určenej na plnenie uvedenej v bode 3 článku IV. tejto zmluvy.</w:t>
      </w:r>
    </w:p>
    <w:p w:rsidR="00E839F3" w:rsidRPr="00491C9D" w:rsidRDefault="00E839F3" w:rsidP="00E839F3">
      <w:pPr>
        <w:pStyle w:val="Style4"/>
        <w:numPr>
          <w:ilvl w:val="0"/>
          <w:numId w:val="10"/>
        </w:numPr>
        <w:shd w:val="clear" w:color="auto" w:fill="auto"/>
        <w:tabs>
          <w:tab w:val="left" w:pos="298"/>
        </w:tabs>
        <w:spacing w:before="0" w:line="274" w:lineRule="exact"/>
        <w:ind w:left="380" w:hanging="380"/>
        <w:jc w:val="both"/>
        <w:rPr>
          <w:rFonts w:ascii="Calibri" w:hAnsi="Calibri" w:cs="Calibri"/>
          <w:sz w:val="22"/>
          <w:szCs w:val="22"/>
        </w:rPr>
      </w:pPr>
      <w:r w:rsidRPr="00491C9D">
        <w:rPr>
          <w:rStyle w:val="CharStyle15"/>
          <w:rFonts w:ascii="Calibri" w:hAnsi="Calibri" w:cs="Calibri"/>
          <w:color w:val="000000"/>
          <w:sz w:val="22"/>
          <w:szCs w:val="22"/>
        </w:rPr>
        <w:t>V prípade zániku zmluvy dohodou zmluvných strán, táto zaniká dňom uvedeným v tejto zmluve. V tejto zmluve sa upravia aj vzájomné nároky zmluvných strán vzniknuté z plnenia zmluvných povinností alebo z ich porušenia druhou zmluvnou stranou ku dňu zániku zmluvy dohodou.</w:t>
      </w:r>
    </w:p>
    <w:p w:rsidR="00E839F3" w:rsidRPr="00491C9D" w:rsidRDefault="00E839F3" w:rsidP="00E839F3">
      <w:pPr>
        <w:pStyle w:val="Style4"/>
        <w:numPr>
          <w:ilvl w:val="0"/>
          <w:numId w:val="10"/>
        </w:numPr>
        <w:shd w:val="clear" w:color="auto" w:fill="auto"/>
        <w:tabs>
          <w:tab w:val="left" w:pos="298"/>
        </w:tabs>
        <w:spacing w:before="0" w:line="274" w:lineRule="exact"/>
        <w:ind w:left="380" w:hanging="380"/>
        <w:jc w:val="both"/>
        <w:rPr>
          <w:rFonts w:ascii="Calibri" w:hAnsi="Calibri" w:cs="Calibri"/>
          <w:sz w:val="22"/>
          <w:szCs w:val="22"/>
        </w:rPr>
      </w:pPr>
      <w:r w:rsidRPr="00491C9D">
        <w:rPr>
          <w:rStyle w:val="CharStyle15"/>
          <w:rFonts w:ascii="Calibri" w:hAnsi="Calibri" w:cs="Calibri"/>
          <w:color w:val="000000"/>
          <w:sz w:val="22"/>
          <w:szCs w:val="22"/>
        </w:rPr>
        <w:t xml:space="preserve">Ak predávajúci koná v rozpore s touto zmluvou, súťažnými podkladmi, právnymi predpismi a na písomnú výzvu kupujúceho toto konanie a jeho následky v určenej lehote neodstráni, je kupujúci oprávnený od zmluvy odstúpiť, pričom nastávajú účinky odstúpenia od zmluvy v zmysle § 349 a </w:t>
      </w:r>
      <w:proofErr w:type="spellStart"/>
      <w:r w:rsidRPr="00491C9D">
        <w:rPr>
          <w:rStyle w:val="CharStyle15"/>
          <w:rFonts w:ascii="Calibri" w:hAnsi="Calibri" w:cs="Calibri"/>
          <w:color w:val="000000"/>
          <w:sz w:val="22"/>
          <w:szCs w:val="22"/>
        </w:rPr>
        <w:t>nasl</w:t>
      </w:r>
      <w:proofErr w:type="spellEnd"/>
      <w:r w:rsidRPr="00491C9D">
        <w:rPr>
          <w:rStyle w:val="CharStyle15"/>
          <w:rFonts w:ascii="Calibri" w:hAnsi="Calibri" w:cs="Calibri"/>
          <w:color w:val="000000"/>
          <w:sz w:val="22"/>
          <w:szCs w:val="22"/>
        </w:rPr>
        <w:t>. Obchodného zákonníka. Predchádzajúca písomná výzva kupujúceho nie je potrebná v prípade odstúpenia od zmluvy zo strany kupujúceho v prípade podstatného porušenia zmluvy podľa bodu 4 tohto článku.</w:t>
      </w:r>
    </w:p>
    <w:p w:rsidR="00E839F3" w:rsidRPr="00491C9D" w:rsidRDefault="00E839F3" w:rsidP="00E839F3">
      <w:pPr>
        <w:pStyle w:val="Style4"/>
        <w:numPr>
          <w:ilvl w:val="0"/>
          <w:numId w:val="10"/>
        </w:numPr>
        <w:shd w:val="clear" w:color="auto" w:fill="auto"/>
        <w:tabs>
          <w:tab w:val="left" w:pos="298"/>
        </w:tabs>
        <w:spacing w:before="0" w:line="274" w:lineRule="exact"/>
        <w:ind w:left="380" w:hanging="380"/>
        <w:jc w:val="both"/>
        <w:rPr>
          <w:rFonts w:ascii="Calibri" w:hAnsi="Calibri" w:cs="Calibri"/>
          <w:sz w:val="22"/>
          <w:szCs w:val="22"/>
        </w:rPr>
      </w:pPr>
      <w:r w:rsidRPr="00491C9D">
        <w:rPr>
          <w:rStyle w:val="CharStyle15"/>
          <w:rFonts w:ascii="Calibri" w:hAnsi="Calibri" w:cs="Calibri"/>
          <w:color w:val="000000"/>
          <w:sz w:val="22"/>
          <w:szCs w:val="22"/>
        </w:rPr>
        <w:t>Kupujúci si vyhradzuje právo odstúpenia od zmluvy aj bez predchádzajúcej písomnej výzvy:</w:t>
      </w:r>
    </w:p>
    <w:p w:rsidR="00E839F3" w:rsidRPr="00491C9D" w:rsidRDefault="00E839F3" w:rsidP="00E839F3">
      <w:pPr>
        <w:pStyle w:val="Style4"/>
        <w:numPr>
          <w:ilvl w:val="0"/>
          <w:numId w:val="11"/>
        </w:numPr>
        <w:shd w:val="clear" w:color="auto" w:fill="auto"/>
        <w:tabs>
          <w:tab w:val="left" w:pos="808"/>
        </w:tabs>
        <w:spacing w:before="0" w:line="274" w:lineRule="exact"/>
        <w:ind w:left="780" w:hanging="280"/>
        <w:jc w:val="both"/>
        <w:rPr>
          <w:rFonts w:ascii="Calibri" w:hAnsi="Calibri" w:cs="Calibri"/>
          <w:sz w:val="22"/>
          <w:szCs w:val="22"/>
        </w:rPr>
      </w:pPr>
      <w:r w:rsidRPr="00491C9D">
        <w:rPr>
          <w:rStyle w:val="CharStyle15"/>
          <w:rFonts w:ascii="Calibri" w:hAnsi="Calibri" w:cs="Calibri"/>
          <w:color w:val="000000"/>
          <w:sz w:val="22"/>
          <w:szCs w:val="22"/>
        </w:rPr>
        <w:t>ak predávajúci nedodrží kvalitu tovaru podľa zmluvy a súťažných podkladov,</w:t>
      </w:r>
    </w:p>
    <w:p w:rsidR="00E839F3" w:rsidRPr="00491C9D" w:rsidRDefault="00E839F3" w:rsidP="00E839F3">
      <w:pPr>
        <w:pStyle w:val="Style4"/>
        <w:numPr>
          <w:ilvl w:val="0"/>
          <w:numId w:val="11"/>
        </w:numPr>
        <w:shd w:val="clear" w:color="auto" w:fill="auto"/>
        <w:tabs>
          <w:tab w:val="left" w:pos="827"/>
        </w:tabs>
        <w:spacing w:before="0" w:line="274" w:lineRule="exact"/>
        <w:ind w:left="780" w:hanging="280"/>
        <w:jc w:val="both"/>
        <w:rPr>
          <w:rFonts w:ascii="Calibri" w:hAnsi="Calibri" w:cs="Calibri"/>
          <w:sz w:val="22"/>
          <w:szCs w:val="22"/>
        </w:rPr>
      </w:pPr>
      <w:r w:rsidRPr="00491C9D">
        <w:rPr>
          <w:rStyle w:val="CharStyle15"/>
          <w:rFonts w:ascii="Calibri" w:hAnsi="Calibri" w:cs="Calibri"/>
          <w:color w:val="000000"/>
          <w:sz w:val="22"/>
          <w:szCs w:val="22"/>
        </w:rPr>
        <w:t>pre nedodržanie jednotkových zmluvných cien podľa zmluvy a cenovej ponuky predávajúceho,</w:t>
      </w:r>
    </w:p>
    <w:p w:rsidR="00E839F3" w:rsidRPr="00491C9D" w:rsidRDefault="00E839F3" w:rsidP="00E839F3">
      <w:pPr>
        <w:pStyle w:val="Style4"/>
        <w:numPr>
          <w:ilvl w:val="0"/>
          <w:numId w:val="11"/>
        </w:numPr>
        <w:shd w:val="clear" w:color="auto" w:fill="auto"/>
        <w:tabs>
          <w:tab w:val="left" w:pos="827"/>
        </w:tabs>
        <w:spacing w:before="0" w:line="274" w:lineRule="exact"/>
        <w:ind w:left="780" w:hanging="280"/>
        <w:jc w:val="both"/>
        <w:rPr>
          <w:rFonts w:ascii="Calibri" w:hAnsi="Calibri" w:cs="Calibri"/>
          <w:sz w:val="22"/>
          <w:szCs w:val="22"/>
        </w:rPr>
      </w:pPr>
      <w:r w:rsidRPr="00491C9D">
        <w:rPr>
          <w:rStyle w:val="CharStyle15"/>
          <w:rFonts w:ascii="Calibri" w:hAnsi="Calibri" w:cs="Calibri"/>
          <w:color w:val="000000"/>
          <w:sz w:val="22"/>
          <w:szCs w:val="22"/>
        </w:rPr>
        <w:t xml:space="preserve">ak nie je predávajúci schopný zabezpečiť dodanie objednaného množstva tovaru v danom období </w:t>
      </w:r>
      <w:r w:rsidRPr="00491C9D">
        <w:rPr>
          <w:rStyle w:val="CharStyle15"/>
          <w:rFonts w:ascii="Calibri" w:hAnsi="Calibri" w:cs="Calibri"/>
          <w:color w:val="000000"/>
          <w:sz w:val="22"/>
          <w:szCs w:val="22"/>
        </w:rPr>
        <w:lastRenderedPageBreak/>
        <w:t>podľa tejto zmluvy, alebo ak opakovane nedodrží dohodnutý čas plnenia pri akýchkoľvek troch samostatných plneniach (</w:t>
      </w:r>
      <w:proofErr w:type="spellStart"/>
      <w:r w:rsidRPr="00491C9D">
        <w:rPr>
          <w:rStyle w:val="CharStyle15"/>
          <w:rFonts w:ascii="Calibri" w:hAnsi="Calibri" w:cs="Calibri"/>
          <w:color w:val="000000"/>
          <w:sz w:val="22"/>
          <w:szCs w:val="22"/>
        </w:rPr>
        <w:t>t.j</w:t>
      </w:r>
      <w:proofErr w:type="spellEnd"/>
      <w:r w:rsidRPr="00491C9D">
        <w:rPr>
          <w:rStyle w:val="CharStyle15"/>
          <w:rFonts w:ascii="Calibri" w:hAnsi="Calibri" w:cs="Calibri"/>
          <w:color w:val="000000"/>
          <w:sz w:val="22"/>
          <w:szCs w:val="22"/>
        </w:rPr>
        <w:t>. plneniach na základe troch objednávok).</w:t>
      </w:r>
    </w:p>
    <w:p w:rsidR="00E839F3" w:rsidRPr="00491C9D" w:rsidRDefault="00E839F3" w:rsidP="00E839F3">
      <w:pPr>
        <w:pStyle w:val="Style4"/>
        <w:numPr>
          <w:ilvl w:val="0"/>
          <w:numId w:val="11"/>
        </w:numPr>
        <w:shd w:val="clear" w:color="auto" w:fill="auto"/>
        <w:tabs>
          <w:tab w:val="left" w:pos="827"/>
        </w:tabs>
        <w:spacing w:before="0" w:line="274" w:lineRule="exact"/>
        <w:ind w:left="780" w:hanging="280"/>
        <w:jc w:val="both"/>
        <w:rPr>
          <w:rFonts w:ascii="Calibri" w:hAnsi="Calibri" w:cs="Calibri"/>
          <w:sz w:val="22"/>
          <w:szCs w:val="22"/>
        </w:rPr>
      </w:pPr>
      <w:r w:rsidRPr="00491C9D">
        <w:rPr>
          <w:rStyle w:val="CharStyle15"/>
          <w:rFonts w:ascii="Calibri" w:hAnsi="Calibri" w:cs="Calibri"/>
          <w:color w:val="000000"/>
          <w:sz w:val="22"/>
          <w:szCs w:val="22"/>
        </w:rPr>
        <w:t xml:space="preserve">ak predávajúci postúpi akékoľvek pohľadávky (práva) vyplývajúce z tejto zmluvy na tretiu osobu </w:t>
      </w:r>
    </w:p>
    <w:p w:rsidR="00E839F3" w:rsidRPr="00491C9D" w:rsidRDefault="00E839F3" w:rsidP="00E839F3">
      <w:pPr>
        <w:pStyle w:val="Style4"/>
        <w:numPr>
          <w:ilvl w:val="0"/>
          <w:numId w:val="11"/>
        </w:numPr>
        <w:shd w:val="clear" w:color="auto" w:fill="auto"/>
        <w:tabs>
          <w:tab w:val="left" w:pos="827"/>
        </w:tabs>
        <w:spacing w:before="0" w:line="274" w:lineRule="exact"/>
        <w:ind w:left="780" w:hanging="280"/>
        <w:jc w:val="both"/>
        <w:rPr>
          <w:rFonts w:ascii="Calibri" w:hAnsi="Calibri" w:cs="Calibri"/>
          <w:sz w:val="22"/>
          <w:szCs w:val="22"/>
        </w:rPr>
      </w:pPr>
      <w:r w:rsidRPr="00491C9D">
        <w:rPr>
          <w:rStyle w:val="CharStyle15"/>
          <w:rFonts w:ascii="Calibri" w:hAnsi="Calibri" w:cs="Calibri"/>
          <w:color w:val="000000"/>
          <w:sz w:val="22"/>
          <w:szCs w:val="22"/>
        </w:rPr>
        <w:t>ak na miesto predávajúceho vstúpi iná osoba následkom právneho nástupníctva,</w:t>
      </w:r>
    </w:p>
    <w:p w:rsidR="00E839F3" w:rsidRPr="00491C9D" w:rsidRDefault="00E839F3" w:rsidP="00E839F3">
      <w:pPr>
        <w:pStyle w:val="Style4"/>
        <w:numPr>
          <w:ilvl w:val="0"/>
          <w:numId w:val="10"/>
        </w:numPr>
        <w:shd w:val="clear" w:color="auto" w:fill="auto"/>
        <w:tabs>
          <w:tab w:val="left" w:pos="289"/>
        </w:tabs>
        <w:spacing w:before="0" w:line="274" w:lineRule="exact"/>
        <w:ind w:left="380" w:hanging="380"/>
        <w:jc w:val="both"/>
        <w:rPr>
          <w:rFonts w:ascii="Calibri" w:hAnsi="Calibri" w:cs="Calibri"/>
          <w:sz w:val="22"/>
          <w:szCs w:val="22"/>
        </w:rPr>
      </w:pPr>
      <w:r w:rsidRPr="00491C9D">
        <w:rPr>
          <w:rStyle w:val="CharStyle15"/>
          <w:rFonts w:ascii="Calibri" w:hAnsi="Calibri" w:cs="Calibri"/>
          <w:color w:val="000000"/>
          <w:sz w:val="22"/>
          <w:szCs w:val="22"/>
        </w:rPr>
        <w:t>Odstúpenie musí mať písomnú formu a musí byť doručené druhej zmluvnej strane. Účinky odstúpenia nastávajú dňom doručenia odstúpenia druhej zmluvnej strane.</w:t>
      </w:r>
    </w:p>
    <w:p w:rsidR="00E839F3" w:rsidRPr="00491C9D" w:rsidRDefault="00E839F3" w:rsidP="00E839F3">
      <w:pPr>
        <w:pStyle w:val="Style4"/>
        <w:numPr>
          <w:ilvl w:val="0"/>
          <w:numId w:val="10"/>
        </w:numPr>
        <w:shd w:val="clear" w:color="auto" w:fill="auto"/>
        <w:tabs>
          <w:tab w:val="left" w:pos="289"/>
        </w:tabs>
        <w:spacing w:before="0" w:line="274" w:lineRule="exact"/>
        <w:ind w:left="380" w:hanging="380"/>
        <w:jc w:val="both"/>
        <w:rPr>
          <w:rStyle w:val="CharStyle15"/>
          <w:rFonts w:ascii="Calibri" w:hAnsi="Calibri" w:cs="Calibri"/>
          <w:sz w:val="22"/>
          <w:szCs w:val="22"/>
        </w:rPr>
      </w:pPr>
      <w:r w:rsidRPr="00491C9D">
        <w:rPr>
          <w:rStyle w:val="CharStyle15"/>
          <w:rFonts w:ascii="Calibri" w:hAnsi="Calibri" w:cs="Calibri"/>
          <w:color w:val="000000"/>
          <w:sz w:val="22"/>
          <w:szCs w:val="22"/>
        </w:rPr>
        <w:t>V prípade, ak nastanú právne skutočnosti majúce za následok zmenu v právnom postavení predávajúceho ako vyhlásenie konkurzu alebo povolenie reštrukturalizácie a vstup do likvidácie, použijú sa príslušné ustanovenia zákona č. 7/2005 Z. z. o konkurze a reštrukturalizácii a o zmene a doplnení niektorých zákonov a zákona č. 513/1991 Zb. Obchodný zákonník. Predávajúci je povinný oznámiť tieto skutočnosti kupujúcemu najneskôr do 7 dní odo dňa, kedy tieto skutočnosti nastali. Ak tak neurobí, zodpovedá za škodu spôsobenú kupujúcemu v dôsledku porušenia tejto povinnosti a kupujúci má právo odstúpiť od zmluvy z dôvodu nepodstatného porušenia povinnosti. V ďalšom, v prípade zmeny právnej formy, zmeny v oprávneniach konať v mene predávajúceho alebo akejkoľvek inej zmeny majúcej priamy vplyv na plnenie zo strany predávajúceho, je predávajúci povinný oznámiť tieto skutočnosti kupujúcemu najneskôr do 10 dní odo dňa, kedy tieto skutočnosti nastali. Ak tak neurobí, zodpovedá za škodu spôsobenú kupujúcemu v dôsledku porušenia tejto povinnosti a kupujúci má právo odstúpiť od zmluvy z dôvodu nepodstatného porušenia povinnosti. Za akúkoľvek inú zmenu sa považuje aj zmena bankového spojenia predávajúceho, pričom k tejto informácii je predávajúci povinný predložiť aj potvrdenie príslušnej banky.</w:t>
      </w:r>
    </w:p>
    <w:p w:rsidR="00C756A6" w:rsidRPr="00491C9D" w:rsidRDefault="00C756A6" w:rsidP="00C756A6">
      <w:pPr>
        <w:pStyle w:val="Style4"/>
        <w:shd w:val="clear" w:color="auto" w:fill="auto"/>
        <w:tabs>
          <w:tab w:val="left" w:pos="289"/>
        </w:tabs>
        <w:spacing w:before="0" w:line="274" w:lineRule="exact"/>
        <w:ind w:left="380" w:firstLine="0"/>
        <w:jc w:val="both"/>
        <w:rPr>
          <w:rFonts w:ascii="Calibri" w:hAnsi="Calibri" w:cs="Calibri"/>
          <w:sz w:val="22"/>
          <w:szCs w:val="22"/>
        </w:rPr>
      </w:pPr>
    </w:p>
    <w:p w:rsidR="00E839F3" w:rsidRPr="00491C9D" w:rsidRDefault="00E839F3" w:rsidP="00C756A6">
      <w:pPr>
        <w:pStyle w:val="Style19"/>
        <w:keepNext/>
        <w:keepLines/>
        <w:shd w:val="clear" w:color="auto" w:fill="auto"/>
        <w:spacing w:before="0" w:line="266" w:lineRule="exact"/>
        <w:ind w:left="4420" w:hanging="4420"/>
        <w:rPr>
          <w:rFonts w:ascii="Calibri" w:hAnsi="Calibri" w:cs="Calibri"/>
          <w:sz w:val="22"/>
          <w:szCs w:val="22"/>
        </w:rPr>
      </w:pPr>
      <w:r w:rsidRPr="00491C9D">
        <w:rPr>
          <w:rStyle w:val="CharStyle20"/>
          <w:rFonts w:ascii="Calibri" w:hAnsi="Calibri" w:cs="Calibri"/>
          <w:b/>
          <w:color w:val="000000"/>
          <w:sz w:val="22"/>
          <w:szCs w:val="22"/>
        </w:rPr>
        <w:t>X.</w:t>
      </w:r>
    </w:p>
    <w:p w:rsidR="00E839F3" w:rsidRPr="00491C9D" w:rsidRDefault="00E839F3" w:rsidP="00C756A6">
      <w:pPr>
        <w:pStyle w:val="Style19"/>
        <w:keepNext/>
        <w:keepLines/>
        <w:shd w:val="clear" w:color="auto" w:fill="auto"/>
        <w:tabs>
          <w:tab w:val="center" w:pos="4714"/>
          <w:tab w:val="left" w:pos="6675"/>
        </w:tabs>
        <w:spacing w:before="0" w:after="120" w:line="240" w:lineRule="auto"/>
        <w:ind w:left="261" w:hanging="261"/>
        <w:rPr>
          <w:rStyle w:val="CharStyle20"/>
          <w:b/>
          <w:color w:val="000000"/>
        </w:rPr>
      </w:pPr>
      <w:r w:rsidRPr="00491C9D">
        <w:rPr>
          <w:rStyle w:val="CharStyle20"/>
          <w:rFonts w:ascii="Calibri" w:hAnsi="Calibri" w:cs="Calibri"/>
          <w:b/>
          <w:color w:val="000000"/>
          <w:sz w:val="22"/>
          <w:szCs w:val="22"/>
        </w:rPr>
        <w:t>Záverečné ustanovenia</w:t>
      </w:r>
    </w:p>
    <w:p w:rsidR="00E839F3" w:rsidRPr="00491C9D" w:rsidRDefault="00E839F3" w:rsidP="00E839F3">
      <w:pPr>
        <w:pStyle w:val="Odsekzoznamu"/>
        <w:numPr>
          <w:ilvl w:val="0"/>
          <w:numId w:val="15"/>
        </w:numPr>
        <w:spacing w:before="120"/>
        <w:ind w:left="284" w:hanging="284"/>
        <w:jc w:val="both"/>
        <w:rPr>
          <w:rFonts w:ascii="Calibri" w:hAnsi="Calibri" w:cs="Calibri"/>
          <w:lang w:eastAsia="cs-CZ"/>
        </w:rPr>
      </w:pPr>
      <w:r w:rsidRPr="00491C9D">
        <w:rPr>
          <w:rFonts w:ascii="Calibri" w:hAnsi="Calibri" w:cs="Calibri"/>
          <w:lang w:eastAsia="cs-CZ"/>
        </w:rPr>
        <w:t>Pri riešení otázok výslovne neupravených touto Zmluvou sa zmluvné strany budú riadiť príslušnými ustanoveniami zákona č. 513/1991 Zb. Obchodného zákonníka v znení neskorších predpisov a ustanoveniami ostatných všeobecne záväzných právnych predpisov platných na území Slovenskej republiky.</w:t>
      </w:r>
    </w:p>
    <w:p w:rsidR="00E839F3" w:rsidRPr="00491C9D" w:rsidRDefault="00E839F3" w:rsidP="00E839F3">
      <w:pPr>
        <w:pStyle w:val="Odsekzoznamu"/>
        <w:numPr>
          <w:ilvl w:val="0"/>
          <w:numId w:val="15"/>
        </w:numPr>
        <w:ind w:left="284" w:hanging="284"/>
        <w:jc w:val="both"/>
        <w:rPr>
          <w:rFonts w:ascii="Calibri" w:hAnsi="Calibri" w:cs="Calibri"/>
          <w:lang w:eastAsia="cs-CZ"/>
        </w:rPr>
      </w:pPr>
      <w:r w:rsidRPr="00491C9D">
        <w:rPr>
          <w:rFonts w:ascii="Calibri" w:hAnsi="Calibri" w:cs="Calibri"/>
          <w:lang w:eastAsia="cs-CZ"/>
        </w:rPr>
        <w:t>Túto zmluvu možno meniť a dopĺňať len očíslovanými písomnými dodatkami podpísanými štatutárnymi zástupcami zmluvných strán.</w:t>
      </w:r>
    </w:p>
    <w:p w:rsidR="00E839F3" w:rsidRPr="00491C9D" w:rsidRDefault="00E839F3" w:rsidP="00E839F3">
      <w:pPr>
        <w:pStyle w:val="Odsekzoznamu"/>
        <w:numPr>
          <w:ilvl w:val="0"/>
          <w:numId w:val="15"/>
        </w:numPr>
        <w:ind w:left="284" w:hanging="284"/>
        <w:jc w:val="both"/>
        <w:rPr>
          <w:rFonts w:ascii="Calibri" w:hAnsi="Calibri" w:cs="Calibri"/>
          <w:lang w:eastAsia="cs-CZ"/>
        </w:rPr>
      </w:pPr>
      <w:r w:rsidRPr="00491C9D">
        <w:rPr>
          <w:rFonts w:ascii="Calibri" w:hAnsi="Calibri" w:cs="Calibri"/>
          <w:lang w:eastAsia="cs-CZ"/>
        </w:rPr>
        <w:t xml:space="preserve">Táto zmluva má </w:t>
      </w:r>
      <w:r w:rsidR="004D10CE" w:rsidRPr="00491C9D">
        <w:rPr>
          <w:rFonts w:ascii="Calibri" w:hAnsi="Calibri" w:cs="Calibri"/>
          <w:lang w:eastAsia="cs-CZ"/>
        </w:rPr>
        <w:t>8</w:t>
      </w:r>
      <w:r w:rsidRPr="00491C9D">
        <w:rPr>
          <w:rFonts w:ascii="Calibri" w:hAnsi="Calibri" w:cs="Calibri"/>
          <w:lang w:eastAsia="cs-CZ"/>
        </w:rPr>
        <w:t xml:space="preserve"> strán a je vyhotovená v dvoch rovnopisoch. </w:t>
      </w:r>
    </w:p>
    <w:p w:rsidR="00E839F3" w:rsidRPr="00491C9D" w:rsidRDefault="00E839F3" w:rsidP="00E839F3">
      <w:pPr>
        <w:pStyle w:val="Odsekzoznamu"/>
        <w:numPr>
          <w:ilvl w:val="0"/>
          <w:numId w:val="15"/>
        </w:numPr>
        <w:ind w:left="284" w:hanging="284"/>
        <w:jc w:val="both"/>
        <w:rPr>
          <w:rFonts w:ascii="Calibri" w:hAnsi="Calibri" w:cs="Calibri"/>
          <w:lang w:eastAsia="cs-CZ"/>
        </w:rPr>
      </w:pPr>
      <w:r w:rsidRPr="00491C9D">
        <w:rPr>
          <w:rFonts w:ascii="Calibri" w:hAnsi="Calibri" w:cs="Calibri"/>
        </w:rPr>
        <w:t>Zmluva sa uzatvára na dobu splnenia všetkých záväzkov zmluvných strán vyplývajúcich z tejto Zmluvy. Po uvedenú dobu je pre plnenie tejto Zmluvy zachovaná záväzná viazanosť ponuky dodávateľa.</w:t>
      </w:r>
    </w:p>
    <w:p w:rsidR="00E839F3" w:rsidRPr="00491C9D" w:rsidRDefault="00E839F3" w:rsidP="00E839F3">
      <w:pPr>
        <w:pStyle w:val="Odsekzoznamu"/>
        <w:numPr>
          <w:ilvl w:val="0"/>
          <w:numId w:val="15"/>
        </w:numPr>
        <w:ind w:left="284" w:hanging="284"/>
        <w:jc w:val="both"/>
        <w:rPr>
          <w:rFonts w:ascii="Calibri" w:hAnsi="Calibri" w:cs="Calibri"/>
          <w:lang w:eastAsia="cs-CZ"/>
        </w:rPr>
      </w:pPr>
      <w:r w:rsidRPr="00491C9D">
        <w:rPr>
          <w:rFonts w:ascii="Calibri" w:hAnsi="Calibri" w:cs="Calibri"/>
          <w:lang w:eastAsia="cs-CZ"/>
        </w:rPr>
        <w:t xml:space="preserve">Zmluvu je možné zrušiť písomnou dohodou zmluvných strán alebo odstúpením od zmluvy. </w:t>
      </w:r>
      <w:r w:rsidRPr="00491C9D">
        <w:rPr>
          <w:rFonts w:ascii="Calibri" w:hAnsi="Calibri" w:cs="Calibri"/>
        </w:rPr>
        <w:t xml:space="preserve">Odstúpením od zmluvy zanikajú všetky práva a povinnosti strán zo zmluvy okrem práv na náhradu spôsobenej škody a ušlého zisku, práv na dovtedy uplatnené resp. zákonné sankcie, práv a povinností vyplývajúcich z ustanovení tejto Zmluvy a všeobecne záväzných právnych predpisov o poskytovaní záruky a zodpovednosti za vady tovaru, ktorý bol do odstúpenia dodaný, a iných práv a povinností, ktoré podľa ich povahy majú trvať aj po zániku Zmluvy odstúpením. </w:t>
      </w:r>
    </w:p>
    <w:p w:rsidR="00E839F3" w:rsidRPr="00491C9D" w:rsidRDefault="00E839F3" w:rsidP="00E839F3">
      <w:pPr>
        <w:pStyle w:val="Odsekzoznamu"/>
        <w:numPr>
          <w:ilvl w:val="0"/>
          <w:numId w:val="15"/>
        </w:numPr>
        <w:ind w:left="284" w:hanging="284"/>
        <w:jc w:val="both"/>
        <w:rPr>
          <w:rFonts w:ascii="Calibri" w:hAnsi="Calibri" w:cs="Calibri"/>
          <w:lang w:eastAsia="cs-CZ"/>
        </w:rPr>
      </w:pPr>
      <w:r w:rsidRPr="00491C9D">
        <w:rPr>
          <w:rFonts w:ascii="Calibri" w:hAnsi="Calibri" w:cs="Calibri"/>
          <w:lang w:eastAsia="cs-CZ"/>
        </w:rPr>
        <w:t>Zmluvné strany prehlasujú, že túto Zmluvu uzavreli slobodne a vážne, neuzavreli ju v tiesni ani za nápadne nevýhodných podmienok, pozorne si ju prečítali, porozumeli jej a nemajú proti jej forme ani obsahu žiadne námietky, ani návrhy na doplnenie, čo zástupcovia zmluvných strán plne spôsobilí na právne úkony a oprávnení konať v mene spoločnosti potvrdzujú vlastnoručnými podpismi.</w:t>
      </w:r>
    </w:p>
    <w:p w:rsidR="00E839F3" w:rsidRPr="00491C9D" w:rsidRDefault="00E839F3" w:rsidP="00E839F3">
      <w:pPr>
        <w:pStyle w:val="Odsekzoznamu"/>
        <w:numPr>
          <w:ilvl w:val="0"/>
          <w:numId w:val="15"/>
        </w:numPr>
        <w:ind w:left="284" w:hanging="284"/>
        <w:jc w:val="both"/>
        <w:rPr>
          <w:rFonts w:ascii="Calibri" w:hAnsi="Calibri" w:cs="Calibri"/>
          <w:lang w:eastAsia="cs-CZ"/>
        </w:rPr>
      </w:pPr>
      <w:r w:rsidRPr="00491C9D">
        <w:rPr>
          <w:rFonts w:ascii="Calibri" w:hAnsi="Calibri" w:cs="Calibri"/>
          <w:lang w:eastAsia="cs-CZ"/>
        </w:rPr>
        <w:t>Každá zo zmluvných strán sa týmto výslovne zaväzuje, že neprevedie nijaké práva a povinnosti (záväzky) vyplývajúce zo tejto Zmluvy, resp. jej časti na iný subjekt bez predchádzajúceho písomného súhlasu druhej zmluvnej strany. V prípade porušenia tejto povinnosti jednou zo zmluvných strán bude zmluva o prevode (postúpení) zmluvných záväzkov neplatná a zároveň druhá zmluvná strana bude oprávnená od tejto Zmluvy odstúpiť a to s účinnosťou odstúpenia ku dňu, keď bolo písomné oznámenie o odstúpení od tejto Zmluvy doručené druhej zmluvnej strane.</w:t>
      </w:r>
    </w:p>
    <w:p w:rsidR="00E839F3" w:rsidRPr="00491C9D" w:rsidRDefault="00E839F3" w:rsidP="00E839F3">
      <w:pPr>
        <w:pStyle w:val="Odsekzoznamu"/>
        <w:numPr>
          <w:ilvl w:val="0"/>
          <w:numId w:val="15"/>
        </w:numPr>
        <w:ind w:left="284" w:hanging="284"/>
        <w:jc w:val="both"/>
        <w:rPr>
          <w:rFonts w:ascii="Calibri" w:hAnsi="Calibri" w:cs="Calibri"/>
          <w:lang w:eastAsia="cs-CZ"/>
        </w:rPr>
      </w:pPr>
      <w:r w:rsidRPr="00491C9D">
        <w:rPr>
          <w:rFonts w:ascii="Calibri" w:hAnsi="Calibri" w:cs="Calibri"/>
        </w:rPr>
        <w:t xml:space="preserve">Predávajúci prehlasuje, že považuje dohodnuté výšky zmluvných pokút podľa tejto Zmluvy za primerané vzhľadom na charakter a povahu zmluvnou pokutou zabezpečovaných povinností predávajúceho a kúpnu cenu. Uplatnením alebo zaplatením zmluvnej pokuty nie je dotknuté právo kupujúceho na náhradu škody. </w:t>
      </w:r>
      <w:r w:rsidRPr="00491C9D">
        <w:rPr>
          <w:rFonts w:ascii="Calibri" w:hAnsi="Calibri" w:cs="Calibri"/>
          <w:lang w:eastAsia="cs-CZ"/>
        </w:rPr>
        <w:t>Zaplatenie zmluvnej pokuty predávajúcim nezbavuje predávajúceho povinnosti, ktorej splnenie zmluvná pokuta zabezpečuje, ak nie je v Zmluve uvedené inak.</w:t>
      </w:r>
    </w:p>
    <w:p w:rsidR="00E839F3" w:rsidRPr="00491C9D" w:rsidRDefault="00E839F3" w:rsidP="00E839F3">
      <w:pPr>
        <w:pStyle w:val="Odsekzoznamu"/>
        <w:numPr>
          <w:ilvl w:val="0"/>
          <w:numId w:val="15"/>
        </w:numPr>
        <w:ind w:left="284" w:hanging="284"/>
        <w:jc w:val="both"/>
        <w:rPr>
          <w:rFonts w:ascii="Calibri" w:hAnsi="Calibri" w:cs="Calibri"/>
          <w:lang w:eastAsia="cs-CZ"/>
        </w:rPr>
      </w:pPr>
      <w:r w:rsidRPr="00491C9D">
        <w:rPr>
          <w:rFonts w:ascii="Calibri" w:hAnsi="Calibri" w:cs="Calibri"/>
        </w:rPr>
        <w:t>Medzi zmluvnými stranami je dohodnutá tzv. ,,domnienka doručenia“, t. j. každá odoslaná písomnosť sa považuje za doručenú momentom odmietnutia jej prijatia adresátom, alebo uplynutím tretieho dňa od uloženia písomnosti na pošte alebo uplynutím tretieho dňa od odoslania písomnosti odosielateľom adresátovi, ak ide o mailovú komunikáciu.</w:t>
      </w:r>
    </w:p>
    <w:p w:rsidR="00E839F3" w:rsidRPr="00491C9D" w:rsidRDefault="00E839F3" w:rsidP="00E839F3">
      <w:pPr>
        <w:pStyle w:val="Odsekzoznamu"/>
        <w:numPr>
          <w:ilvl w:val="0"/>
          <w:numId w:val="15"/>
        </w:numPr>
        <w:ind w:left="284" w:hanging="284"/>
        <w:jc w:val="both"/>
        <w:rPr>
          <w:rFonts w:ascii="Calibri" w:hAnsi="Calibri" w:cs="Calibri"/>
          <w:lang w:eastAsia="cs-CZ"/>
        </w:rPr>
      </w:pPr>
      <w:r w:rsidRPr="00491C9D">
        <w:rPr>
          <w:rFonts w:ascii="Calibri" w:hAnsi="Calibri" w:cs="Calibri"/>
        </w:rPr>
        <w:t xml:space="preserve">Akékoľvek oznámenia či komunikácia podľa tejto zmluvy môžu byť doručené v písomnej forme osobne, kuriérom, doporučenou poštou, emailom, faxom na adresy zmluvných strán uvedené v záhlaví tejto Zmluvy </w:t>
      </w:r>
      <w:r w:rsidRPr="00491C9D">
        <w:rPr>
          <w:rFonts w:ascii="Calibri" w:hAnsi="Calibri" w:cs="Calibri"/>
        </w:rPr>
        <w:lastRenderedPageBreak/>
        <w:t xml:space="preserve">alebo do rúk príslušného zástupcu pre veci technické alebo sms správou odoslanou zástupcovi pre veci technické. </w:t>
      </w:r>
    </w:p>
    <w:p w:rsidR="00E839F3" w:rsidRPr="00491C9D" w:rsidRDefault="00E839F3" w:rsidP="00E839F3">
      <w:pPr>
        <w:pStyle w:val="Odsekzoznamu"/>
        <w:numPr>
          <w:ilvl w:val="0"/>
          <w:numId w:val="15"/>
        </w:numPr>
        <w:ind w:left="284" w:hanging="284"/>
        <w:jc w:val="both"/>
        <w:rPr>
          <w:rFonts w:ascii="Calibri" w:hAnsi="Calibri" w:cs="Calibri"/>
          <w:lang w:eastAsia="cs-CZ"/>
        </w:rPr>
      </w:pPr>
      <w:r w:rsidRPr="00491C9D">
        <w:rPr>
          <w:rStyle w:val="CharStyle15"/>
          <w:rFonts w:ascii="Calibri" w:hAnsi="Calibri" w:cs="Calibri"/>
          <w:color w:val="000000"/>
        </w:rPr>
        <w:t xml:space="preserve">V rámci poskytovania súčinnosti zašle predávajúci za každý štvrťrok počas platnosti a účinnosti Zmluvy rozpis už dodaného vecného a finančného objemu plnenia predmetu Zmluvy za tri mesiace elektronicky na adresu </w:t>
      </w:r>
      <w:r w:rsidRPr="00491C9D">
        <w:rPr>
          <w:rFonts w:ascii="Calibri" w:hAnsi="Calibri" w:cs="Calibri"/>
        </w:rPr>
        <w:t>...............................................</w:t>
      </w:r>
      <w:r w:rsidRPr="00491C9D">
        <w:rPr>
          <w:rStyle w:val="CharStyle15"/>
          <w:rFonts w:ascii="Calibri" w:hAnsi="Calibri" w:cs="Calibri"/>
          <w:color w:val="000000"/>
        </w:rPr>
        <w:t>vo vopred odsúhlasenom formáte.</w:t>
      </w:r>
    </w:p>
    <w:p w:rsidR="00E839F3" w:rsidRPr="00491C9D" w:rsidRDefault="00E839F3" w:rsidP="00E839F3">
      <w:pPr>
        <w:pStyle w:val="Odsekzoznamu"/>
        <w:numPr>
          <w:ilvl w:val="0"/>
          <w:numId w:val="15"/>
        </w:numPr>
        <w:ind w:left="284" w:hanging="284"/>
        <w:jc w:val="both"/>
        <w:rPr>
          <w:rFonts w:ascii="Calibri" w:hAnsi="Calibri" w:cs="Calibri"/>
          <w:lang w:eastAsia="cs-CZ"/>
        </w:rPr>
      </w:pPr>
      <w:r w:rsidRPr="00491C9D">
        <w:rPr>
          <w:rFonts w:ascii="Calibri" w:hAnsi="Calibri" w:cs="Calibri"/>
          <w:lang w:eastAsia="cs-CZ"/>
        </w:rPr>
        <w:t xml:space="preserve">Táto Zmluva nadobúda platnosť dňom jej podpisu oprávnenými zástupcami zmluvných strán a účinnosť dňom nasledujúcim po dni jej zverejnenia na webovom sídle objednávateľa v zmysle § 47a zákona </w:t>
      </w:r>
      <w:r w:rsidR="004D10CE" w:rsidRPr="00491C9D">
        <w:rPr>
          <w:rFonts w:ascii="Calibri" w:hAnsi="Calibri" w:cs="Calibri"/>
          <w:lang w:eastAsia="cs-CZ"/>
        </w:rPr>
        <w:t xml:space="preserve">             </w:t>
      </w:r>
      <w:r w:rsidRPr="00491C9D">
        <w:rPr>
          <w:rFonts w:ascii="Calibri" w:hAnsi="Calibri" w:cs="Calibri"/>
          <w:lang w:eastAsia="cs-CZ"/>
        </w:rPr>
        <w:t xml:space="preserve">č. 40/1964 Zb. Občianskeho zákonníka v platnom znení a § 5a zákona č. 211/2000 Z. z. o slobodnom prístupe k informáciám a o zmene a doplnení niektorých zákonov (zákon o slobode informácií) v znení neskorších predpisov. </w:t>
      </w:r>
    </w:p>
    <w:p w:rsidR="00E839F3" w:rsidRPr="00491C9D" w:rsidRDefault="00E839F3" w:rsidP="00E839F3">
      <w:pPr>
        <w:pStyle w:val="Odsekzoznamu"/>
        <w:numPr>
          <w:ilvl w:val="0"/>
          <w:numId w:val="15"/>
        </w:numPr>
        <w:ind w:left="284" w:hanging="284"/>
        <w:jc w:val="both"/>
        <w:rPr>
          <w:rFonts w:ascii="Calibri" w:hAnsi="Calibri" w:cs="Calibri"/>
          <w:lang w:eastAsia="cs-CZ"/>
        </w:rPr>
      </w:pPr>
      <w:r w:rsidRPr="00491C9D">
        <w:rPr>
          <w:rFonts w:ascii="Calibri" w:hAnsi="Calibri" w:cs="Calibri"/>
          <w:lang w:eastAsia="cs-CZ"/>
        </w:rPr>
        <w:t xml:space="preserve">Akékoľvek ustanovenie tejto Zmluvy, ktoré je alebo sa stane neplatným, nezákonným, neúčinným alebo nevynútiteľným podľa platného práva, </w:t>
      </w:r>
      <w:r w:rsidRPr="00491C9D">
        <w:rPr>
          <w:rFonts w:ascii="Calibri" w:hAnsi="Calibri" w:cs="Calibri"/>
        </w:rPr>
        <w:t>nemá a ani v budúcnosti to nebude mať za následok neplatnosť, neúčinnosť alebo nevynútiteľnosť ostatných ustanovení Zmluvy. Zmluvné strany sú povinné v dobrej viere, rešpektujúc zásady poctivého obchodného styku rokovať tak, aby bolo neplatné, neúčinné alebo nevynútiteľné ustanovenie Zmluvy písomne nahradené iným ustanovením, ktorého vecný obsah bude zhodný alebo čo možno najviac podobný ustanoveniu, ktoré je nahradzované, pričom účel a zmysel Zmluvy musí byť zachovaný. Do doby, pokiaľ takáto Dohoda nebude uzavretá, rovnako v prípade, ak k nej vôbec nedôjde, použijú sa na nahradenie neplatného, neúčinného alebo nevynútiteľného ustanovenia iné ustanovenia Zmluvy a ak také ustanovenia nie sú, použijú sa ustanovenia slovenských právnych predpisov a inštitútov, ktoré sú upravené slovenským právnym poriadkom, pričom sa použijú také ustanovenia, ktoré zodpovedajú kritériám predchádzajúcej vety.</w:t>
      </w:r>
      <w:r w:rsidRPr="00491C9D">
        <w:t xml:space="preserve"> </w:t>
      </w:r>
    </w:p>
    <w:p w:rsidR="00E839F3" w:rsidRPr="00491C9D" w:rsidRDefault="00E839F3" w:rsidP="00E839F3">
      <w:pPr>
        <w:pStyle w:val="Odsekzoznamu"/>
        <w:numPr>
          <w:ilvl w:val="0"/>
          <w:numId w:val="15"/>
        </w:numPr>
        <w:ind w:left="284" w:hanging="284"/>
        <w:jc w:val="both"/>
        <w:rPr>
          <w:rFonts w:ascii="Calibri" w:hAnsi="Calibri" w:cs="Calibri"/>
          <w:lang w:eastAsia="cs-CZ"/>
        </w:rPr>
      </w:pPr>
      <w:r w:rsidRPr="00491C9D">
        <w:rPr>
          <w:rFonts w:ascii="Calibri" w:hAnsi="Calibri" w:cs="Calibri"/>
          <w:lang w:eastAsia="cs-CZ"/>
        </w:rPr>
        <w:t xml:space="preserve">Zmluvné strany vyhlasujú, že sú si vedomé všetkých následkov vyplývajúcich z tejto Zmluvy, že ich zmluvná voľnosť nie je ničím obmedzená a že im nie sú známe okolnosti, ktoré by im bránili platne uzavrieť túto Zmluvu. V prípade, že taká okolnosť existuje zodpovedajú za škodu, ktorá vznikne druhej zmluvnej strane na základe tohto vyhlásenia. </w:t>
      </w:r>
    </w:p>
    <w:p w:rsidR="00E839F3" w:rsidRPr="00491C9D" w:rsidRDefault="00E839F3" w:rsidP="00E839F3">
      <w:pPr>
        <w:pStyle w:val="Style4"/>
        <w:shd w:val="clear" w:color="auto" w:fill="auto"/>
        <w:tabs>
          <w:tab w:val="left" w:pos="294"/>
        </w:tabs>
        <w:spacing w:before="0" w:line="274" w:lineRule="exact"/>
        <w:ind w:firstLine="0"/>
        <w:jc w:val="both"/>
        <w:rPr>
          <w:rStyle w:val="CharStyle15"/>
          <w:rFonts w:ascii="Calibri" w:hAnsi="Calibri" w:cs="Calibri"/>
          <w:color w:val="000000"/>
          <w:sz w:val="22"/>
          <w:szCs w:val="22"/>
        </w:rPr>
      </w:pPr>
    </w:p>
    <w:p w:rsidR="00E839F3" w:rsidRPr="00491C9D" w:rsidRDefault="00E839F3" w:rsidP="00E839F3">
      <w:pPr>
        <w:pStyle w:val="Style4"/>
        <w:pBdr>
          <w:top w:val="single" w:sz="4" w:space="1" w:color="auto"/>
          <w:left w:val="single" w:sz="4" w:space="4" w:color="auto"/>
          <w:bottom w:val="single" w:sz="4" w:space="1" w:color="auto"/>
          <w:right w:val="single" w:sz="4" w:space="4" w:color="auto"/>
        </w:pBdr>
        <w:shd w:val="clear" w:color="auto" w:fill="auto"/>
        <w:tabs>
          <w:tab w:val="left" w:pos="294"/>
        </w:tabs>
        <w:spacing w:before="0" w:line="274" w:lineRule="exact"/>
        <w:ind w:firstLine="0"/>
        <w:jc w:val="both"/>
        <w:rPr>
          <w:rFonts w:ascii="Calibri" w:hAnsi="Calibri" w:cs="Calibri"/>
          <w:b/>
          <w:sz w:val="22"/>
          <w:szCs w:val="22"/>
        </w:rPr>
      </w:pPr>
      <w:r w:rsidRPr="00491C9D">
        <w:rPr>
          <w:rStyle w:val="CharStyle15"/>
          <w:rFonts w:ascii="Calibri" w:hAnsi="Calibri" w:cs="Calibri"/>
          <w:b/>
          <w:color w:val="000000"/>
          <w:sz w:val="22"/>
          <w:szCs w:val="22"/>
        </w:rPr>
        <w:t>Záväznou a Neoddeliteľnou súčasťou zmluvy vo forme príloh sú:</w:t>
      </w:r>
    </w:p>
    <w:p w:rsidR="00E839F3" w:rsidRPr="00491C9D" w:rsidRDefault="00E839F3" w:rsidP="00E839F3">
      <w:pPr>
        <w:pStyle w:val="Bezriadkovania"/>
        <w:pBdr>
          <w:top w:val="single" w:sz="4" w:space="1" w:color="auto"/>
          <w:left w:val="single" w:sz="4" w:space="4" w:color="auto"/>
          <w:bottom w:val="single" w:sz="4" w:space="1" w:color="auto"/>
          <w:right w:val="single" w:sz="4" w:space="4" w:color="auto"/>
        </w:pBdr>
        <w:rPr>
          <w:rStyle w:val="CharStyle15"/>
          <w:rFonts w:ascii="Calibri" w:hAnsi="Calibri" w:cs="Calibri"/>
          <w:sz w:val="22"/>
          <w:szCs w:val="22"/>
        </w:rPr>
      </w:pPr>
      <w:r w:rsidRPr="00491C9D">
        <w:rPr>
          <w:rStyle w:val="CharStyle15"/>
          <w:rFonts w:ascii="Calibri" w:hAnsi="Calibri" w:cs="Calibri"/>
          <w:sz w:val="22"/>
          <w:szCs w:val="22"/>
        </w:rPr>
        <w:t xml:space="preserve">Príloha č. 1 </w:t>
      </w:r>
      <w:r w:rsidRPr="00491C9D">
        <w:rPr>
          <w:rStyle w:val="CharStyle15"/>
          <w:rFonts w:ascii="Calibri" w:hAnsi="Calibri" w:cs="Calibri"/>
          <w:sz w:val="22"/>
          <w:szCs w:val="22"/>
        </w:rPr>
        <w:tab/>
      </w:r>
      <w:r w:rsidRPr="00491C9D">
        <w:rPr>
          <w:rStyle w:val="CharStyle15"/>
          <w:rFonts w:ascii="Calibri" w:hAnsi="Calibri" w:cs="Calibri"/>
          <w:sz w:val="22"/>
          <w:szCs w:val="22"/>
        </w:rPr>
        <w:tab/>
        <w:t>Zoznam stredísk kupujúceho s predpokladaným množstvom tovaru</w:t>
      </w:r>
    </w:p>
    <w:p w:rsidR="00E839F3" w:rsidRPr="00491C9D" w:rsidRDefault="00E839F3" w:rsidP="00E839F3">
      <w:pPr>
        <w:pStyle w:val="Bezriadkovania"/>
        <w:pBdr>
          <w:top w:val="single" w:sz="4" w:space="1" w:color="auto"/>
          <w:left w:val="single" w:sz="4" w:space="4" w:color="auto"/>
          <w:bottom w:val="single" w:sz="4" w:space="1" w:color="auto"/>
          <w:right w:val="single" w:sz="4" w:space="4" w:color="auto"/>
        </w:pBdr>
        <w:rPr>
          <w:rStyle w:val="CharStyle15"/>
          <w:rFonts w:ascii="Calibri" w:hAnsi="Calibri" w:cs="Calibri"/>
          <w:sz w:val="22"/>
          <w:szCs w:val="22"/>
        </w:rPr>
      </w:pPr>
      <w:r w:rsidRPr="00491C9D">
        <w:rPr>
          <w:rStyle w:val="CharStyle15"/>
          <w:rFonts w:ascii="Calibri" w:hAnsi="Calibri" w:cs="Calibri"/>
          <w:sz w:val="22"/>
          <w:szCs w:val="22"/>
        </w:rPr>
        <w:t xml:space="preserve">Príloha č. 2                       Cenová ponuka predávajúceho ako uchádzača vo verejnom obstarávaní </w:t>
      </w:r>
    </w:p>
    <w:p w:rsidR="00E839F3" w:rsidRPr="00491C9D" w:rsidRDefault="00E839F3" w:rsidP="00E839F3">
      <w:pPr>
        <w:pStyle w:val="Bezriadkovania"/>
        <w:pBdr>
          <w:top w:val="single" w:sz="4" w:space="1" w:color="auto"/>
          <w:left w:val="single" w:sz="4" w:space="4" w:color="auto"/>
          <w:bottom w:val="single" w:sz="4" w:space="1" w:color="auto"/>
          <w:right w:val="single" w:sz="4" w:space="4" w:color="auto"/>
        </w:pBdr>
        <w:rPr>
          <w:rStyle w:val="CharStyle15"/>
          <w:rFonts w:ascii="Calibri" w:hAnsi="Calibri" w:cs="Calibri"/>
          <w:sz w:val="22"/>
          <w:szCs w:val="22"/>
        </w:rPr>
      </w:pPr>
      <w:r w:rsidRPr="00491C9D">
        <w:rPr>
          <w:rStyle w:val="CharStyle15"/>
          <w:rFonts w:ascii="Calibri" w:hAnsi="Calibri" w:cs="Calibri"/>
          <w:sz w:val="22"/>
          <w:szCs w:val="22"/>
        </w:rPr>
        <w:t xml:space="preserve">Príloha č. 3 </w:t>
      </w:r>
      <w:r w:rsidRPr="00491C9D">
        <w:rPr>
          <w:rStyle w:val="CharStyle15"/>
          <w:rFonts w:ascii="Calibri" w:hAnsi="Calibri" w:cs="Calibri"/>
          <w:sz w:val="22"/>
          <w:szCs w:val="22"/>
        </w:rPr>
        <w:tab/>
      </w:r>
      <w:r w:rsidRPr="00491C9D">
        <w:rPr>
          <w:rStyle w:val="CharStyle15"/>
          <w:rFonts w:ascii="Calibri" w:hAnsi="Calibri" w:cs="Calibri"/>
          <w:sz w:val="22"/>
          <w:szCs w:val="22"/>
        </w:rPr>
        <w:tab/>
        <w:t>Oprávnené osoby kupujúceho k vystaveniu objednávok</w:t>
      </w:r>
    </w:p>
    <w:p w:rsidR="00E839F3" w:rsidRPr="00491C9D" w:rsidRDefault="007E4375" w:rsidP="00E839F3">
      <w:pPr>
        <w:pStyle w:val="Bezriadkovania"/>
        <w:pBdr>
          <w:top w:val="single" w:sz="4" w:space="1" w:color="auto"/>
          <w:left w:val="single" w:sz="4" w:space="4" w:color="auto"/>
          <w:bottom w:val="single" w:sz="4" w:space="1" w:color="auto"/>
          <w:right w:val="single" w:sz="4" w:space="4" w:color="auto"/>
        </w:pBdr>
        <w:rPr>
          <w:rStyle w:val="CharStyle28"/>
          <w:rFonts w:ascii="Calibri" w:hAnsi="Calibri" w:cs="Calibri"/>
          <w:sz w:val="22"/>
          <w:szCs w:val="22"/>
        </w:rPr>
      </w:pPr>
      <w:r w:rsidRPr="00491C9D">
        <w:rPr>
          <w:rStyle w:val="CharStyle15"/>
          <w:rFonts w:ascii="Calibri" w:hAnsi="Calibri" w:cs="Calibri"/>
          <w:sz w:val="22"/>
          <w:szCs w:val="22"/>
        </w:rPr>
        <w:t>Príloha č. 4</w:t>
      </w:r>
      <w:r w:rsidR="00E839F3" w:rsidRPr="00491C9D">
        <w:rPr>
          <w:rStyle w:val="CharStyle15"/>
          <w:rFonts w:ascii="Calibri" w:hAnsi="Calibri" w:cs="Calibri"/>
          <w:sz w:val="22"/>
          <w:szCs w:val="22"/>
        </w:rPr>
        <w:t xml:space="preserve"> </w:t>
      </w:r>
      <w:r w:rsidR="00E839F3" w:rsidRPr="00491C9D">
        <w:rPr>
          <w:rStyle w:val="CharStyle15"/>
          <w:rFonts w:ascii="Calibri" w:hAnsi="Calibri" w:cs="Calibri"/>
          <w:sz w:val="22"/>
          <w:szCs w:val="22"/>
        </w:rPr>
        <w:tab/>
      </w:r>
      <w:r w:rsidR="00E839F3" w:rsidRPr="00491C9D">
        <w:rPr>
          <w:rStyle w:val="CharStyle15"/>
          <w:rFonts w:ascii="Calibri" w:hAnsi="Calibri" w:cs="Calibri"/>
          <w:sz w:val="22"/>
          <w:szCs w:val="22"/>
        </w:rPr>
        <w:tab/>
        <w:t>Zoznam subdodávateľov (aj ak ide o plnenie bez využitia subdodávky)</w:t>
      </w:r>
    </w:p>
    <w:p w:rsidR="00E839F3" w:rsidRPr="00491C9D" w:rsidRDefault="00E839F3" w:rsidP="00E839F3">
      <w:pPr>
        <w:rPr>
          <w:rFonts w:ascii="Calibri" w:hAnsi="Calibri" w:cs="Calibri"/>
          <w:b/>
          <w:sz w:val="22"/>
          <w:szCs w:val="22"/>
          <w:lang w:eastAsia="cs-CZ"/>
        </w:rPr>
      </w:pPr>
    </w:p>
    <w:p w:rsidR="00E839F3" w:rsidRPr="00491C9D" w:rsidRDefault="00E839F3" w:rsidP="00E839F3">
      <w:pPr>
        <w:rPr>
          <w:rFonts w:ascii="Calibri" w:hAnsi="Calibri" w:cs="Calibri"/>
          <w:sz w:val="22"/>
          <w:szCs w:val="22"/>
          <w:lang w:eastAsia="cs-CZ"/>
        </w:rPr>
      </w:pPr>
      <w:r w:rsidRPr="00491C9D">
        <w:rPr>
          <w:rFonts w:ascii="Calibri" w:hAnsi="Calibri" w:cs="Calibri"/>
          <w:sz w:val="22"/>
          <w:szCs w:val="22"/>
          <w:lang w:eastAsia="cs-CZ"/>
        </w:rPr>
        <w:t>Banská Bystrica, dňa:</w:t>
      </w:r>
      <w:r w:rsidRPr="00491C9D">
        <w:rPr>
          <w:rFonts w:ascii="Calibri" w:hAnsi="Calibri" w:cs="Calibri"/>
          <w:sz w:val="22"/>
          <w:szCs w:val="22"/>
          <w:lang w:eastAsia="cs-CZ"/>
        </w:rPr>
        <w:tab/>
      </w:r>
      <w:r w:rsidRPr="00491C9D">
        <w:rPr>
          <w:rFonts w:ascii="Calibri" w:hAnsi="Calibri" w:cs="Calibri"/>
          <w:sz w:val="22"/>
          <w:szCs w:val="22"/>
          <w:lang w:eastAsia="cs-CZ"/>
        </w:rPr>
        <w:tab/>
      </w:r>
      <w:r w:rsidRPr="00491C9D">
        <w:rPr>
          <w:rFonts w:ascii="Calibri" w:hAnsi="Calibri" w:cs="Calibri"/>
          <w:sz w:val="22"/>
          <w:szCs w:val="22"/>
          <w:lang w:eastAsia="cs-CZ"/>
        </w:rPr>
        <w:tab/>
      </w:r>
      <w:r w:rsidRPr="00491C9D">
        <w:rPr>
          <w:rFonts w:ascii="Calibri" w:hAnsi="Calibri" w:cs="Calibri"/>
          <w:sz w:val="22"/>
          <w:szCs w:val="22"/>
          <w:lang w:eastAsia="cs-CZ"/>
        </w:rPr>
        <w:tab/>
        <w:t xml:space="preserve">          .....................................dňa:</w:t>
      </w:r>
    </w:p>
    <w:p w:rsidR="00491C9D" w:rsidRDefault="00491C9D" w:rsidP="00491C9D">
      <w:pPr>
        <w:rPr>
          <w:rFonts w:ascii="Calibri" w:hAnsi="Calibri" w:cs="Calibri"/>
          <w:sz w:val="22"/>
          <w:szCs w:val="22"/>
          <w:lang w:eastAsia="cs-CZ"/>
        </w:rPr>
      </w:pPr>
      <w:r>
        <w:rPr>
          <w:rFonts w:ascii="Calibri" w:hAnsi="Calibri" w:cs="Calibri"/>
          <w:sz w:val="22"/>
          <w:szCs w:val="22"/>
          <w:lang w:eastAsia="cs-CZ"/>
        </w:rPr>
        <w:t xml:space="preserve">Za kupujúceho                                                 </w:t>
      </w:r>
      <w:r>
        <w:rPr>
          <w:rFonts w:ascii="Calibri" w:hAnsi="Calibri" w:cs="Calibri"/>
          <w:sz w:val="22"/>
          <w:szCs w:val="22"/>
          <w:lang w:eastAsia="cs-CZ"/>
        </w:rPr>
        <w:tab/>
        <w:t xml:space="preserve">          Za predávajúceho</w:t>
      </w:r>
    </w:p>
    <w:p w:rsidR="00E839F3" w:rsidRPr="00491C9D" w:rsidRDefault="00E839F3" w:rsidP="00E839F3">
      <w:pPr>
        <w:tabs>
          <w:tab w:val="left" w:pos="4500"/>
          <w:tab w:val="left" w:pos="4962"/>
        </w:tabs>
        <w:spacing w:after="120"/>
        <w:rPr>
          <w:rFonts w:ascii="Calibri" w:hAnsi="Calibri" w:cs="Calibri"/>
          <w:sz w:val="22"/>
          <w:szCs w:val="22"/>
          <w:lang w:eastAsia="cs-CZ"/>
        </w:rPr>
      </w:pPr>
      <w:bookmarkStart w:id="11" w:name="_GoBack"/>
      <w:bookmarkEnd w:id="11"/>
    </w:p>
    <w:p w:rsidR="00E839F3" w:rsidRPr="00491C9D" w:rsidRDefault="00E839F3" w:rsidP="00E839F3">
      <w:pPr>
        <w:tabs>
          <w:tab w:val="left" w:pos="4500"/>
          <w:tab w:val="left" w:pos="4962"/>
        </w:tabs>
        <w:spacing w:after="120"/>
        <w:rPr>
          <w:rFonts w:ascii="Calibri" w:hAnsi="Calibri" w:cs="Calibri"/>
          <w:sz w:val="22"/>
          <w:szCs w:val="22"/>
          <w:lang w:eastAsia="cs-CZ"/>
        </w:rPr>
      </w:pPr>
    </w:p>
    <w:p w:rsidR="00E839F3" w:rsidRPr="00491C9D" w:rsidRDefault="00E839F3" w:rsidP="00E839F3">
      <w:pPr>
        <w:pStyle w:val="Bezriadkovania"/>
        <w:rPr>
          <w:rStyle w:val="CharStyle8"/>
          <w:rFonts w:ascii="Calibri" w:hAnsi="Calibri" w:cs="Calibri"/>
          <w:b w:val="0"/>
          <w:bCs/>
          <w:sz w:val="22"/>
          <w:szCs w:val="22"/>
        </w:rPr>
      </w:pPr>
      <w:r w:rsidRPr="00491C9D">
        <w:rPr>
          <w:rStyle w:val="CharStyle8"/>
          <w:rFonts w:ascii="Calibri" w:hAnsi="Calibri" w:cs="Calibri"/>
          <w:bCs/>
          <w:sz w:val="22"/>
          <w:szCs w:val="22"/>
        </w:rPr>
        <w:t>.............................................................                        .............................................................</w:t>
      </w:r>
    </w:p>
    <w:p w:rsidR="00E839F3" w:rsidRPr="00491C9D" w:rsidRDefault="00E839F3" w:rsidP="00E839F3">
      <w:pPr>
        <w:pStyle w:val="Bezriadkovania"/>
        <w:rPr>
          <w:rStyle w:val="CharStyle8"/>
          <w:rFonts w:ascii="Calibri" w:hAnsi="Calibri" w:cs="Calibri"/>
          <w:b w:val="0"/>
          <w:bCs/>
          <w:sz w:val="22"/>
          <w:szCs w:val="22"/>
        </w:rPr>
      </w:pPr>
      <w:r w:rsidRPr="00491C9D">
        <w:rPr>
          <w:rStyle w:val="CharStyle8"/>
          <w:rFonts w:ascii="Calibri" w:hAnsi="Calibri" w:cs="Calibri"/>
          <w:bCs/>
          <w:sz w:val="22"/>
          <w:szCs w:val="22"/>
        </w:rPr>
        <w:t xml:space="preserve">Ing. Ján </w:t>
      </w:r>
      <w:proofErr w:type="spellStart"/>
      <w:r w:rsidRPr="00491C9D">
        <w:rPr>
          <w:rStyle w:val="CharStyle8"/>
          <w:rFonts w:ascii="Calibri" w:hAnsi="Calibri" w:cs="Calibri"/>
          <w:bCs/>
          <w:sz w:val="22"/>
          <w:szCs w:val="22"/>
        </w:rPr>
        <w:t>Butkovský</w:t>
      </w:r>
      <w:proofErr w:type="spellEnd"/>
    </w:p>
    <w:p w:rsidR="00E839F3" w:rsidRPr="00491C9D" w:rsidRDefault="00E839F3" w:rsidP="00E839F3">
      <w:pPr>
        <w:pStyle w:val="Bezriadkovania"/>
        <w:rPr>
          <w:rStyle w:val="CharStyle8"/>
          <w:rFonts w:ascii="Calibri" w:hAnsi="Calibri" w:cs="Calibri"/>
          <w:b w:val="0"/>
          <w:bCs/>
          <w:sz w:val="22"/>
          <w:szCs w:val="22"/>
        </w:rPr>
      </w:pPr>
      <w:r w:rsidRPr="00491C9D">
        <w:rPr>
          <w:rStyle w:val="CharStyle8"/>
          <w:rFonts w:ascii="Calibri" w:hAnsi="Calibri" w:cs="Calibri"/>
          <w:b w:val="0"/>
          <w:bCs/>
          <w:sz w:val="22"/>
          <w:szCs w:val="22"/>
        </w:rPr>
        <w:t>predseda predstavenstva</w:t>
      </w:r>
    </w:p>
    <w:p w:rsidR="00E839F3" w:rsidRPr="00491C9D" w:rsidRDefault="00E839F3" w:rsidP="00E839F3">
      <w:pPr>
        <w:pStyle w:val="Bezriadkovania"/>
        <w:rPr>
          <w:rStyle w:val="CharStyle8"/>
          <w:rFonts w:ascii="Calibri" w:hAnsi="Calibri" w:cs="Calibri"/>
          <w:b w:val="0"/>
          <w:bCs/>
          <w:sz w:val="22"/>
          <w:szCs w:val="22"/>
        </w:rPr>
      </w:pPr>
      <w:r w:rsidRPr="00491C9D">
        <w:rPr>
          <w:rStyle w:val="CharStyle8"/>
          <w:rFonts w:ascii="Calibri" w:hAnsi="Calibri" w:cs="Calibri"/>
          <w:b w:val="0"/>
          <w:bCs/>
          <w:sz w:val="22"/>
          <w:szCs w:val="22"/>
        </w:rPr>
        <w:t>Banskobystrickej regionálnej správy ciest, a.s.</w:t>
      </w:r>
    </w:p>
    <w:p w:rsidR="00E839F3" w:rsidRPr="00491C9D" w:rsidRDefault="00E839F3" w:rsidP="00E839F3">
      <w:pPr>
        <w:pStyle w:val="Bezriadkovania"/>
        <w:rPr>
          <w:rStyle w:val="CharStyle8"/>
          <w:rFonts w:ascii="Calibri" w:hAnsi="Calibri" w:cs="Calibri"/>
          <w:b w:val="0"/>
          <w:bCs/>
          <w:sz w:val="22"/>
          <w:szCs w:val="22"/>
        </w:rPr>
      </w:pPr>
      <w:r w:rsidRPr="00491C9D">
        <w:rPr>
          <w:rStyle w:val="CharStyle8"/>
          <w:rFonts w:ascii="Calibri" w:hAnsi="Calibri" w:cs="Calibri"/>
          <w:b w:val="0"/>
          <w:bCs/>
          <w:sz w:val="22"/>
          <w:szCs w:val="22"/>
        </w:rPr>
        <w:tab/>
      </w:r>
    </w:p>
    <w:p w:rsidR="00E839F3" w:rsidRPr="00491C9D" w:rsidRDefault="00E839F3" w:rsidP="00E839F3">
      <w:pPr>
        <w:pStyle w:val="Bezriadkovania"/>
        <w:rPr>
          <w:rStyle w:val="CharStyle8"/>
          <w:rFonts w:ascii="Calibri" w:hAnsi="Calibri" w:cs="Calibri"/>
          <w:b w:val="0"/>
          <w:bCs/>
          <w:sz w:val="22"/>
          <w:szCs w:val="22"/>
        </w:rPr>
      </w:pPr>
    </w:p>
    <w:p w:rsidR="00E839F3" w:rsidRPr="00491C9D" w:rsidRDefault="00E839F3" w:rsidP="00E839F3">
      <w:pPr>
        <w:pStyle w:val="Bezriadkovania"/>
        <w:rPr>
          <w:rStyle w:val="CharStyle8"/>
          <w:rFonts w:ascii="Calibri" w:hAnsi="Calibri" w:cs="Calibri"/>
          <w:b w:val="0"/>
          <w:bCs/>
          <w:sz w:val="22"/>
          <w:szCs w:val="22"/>
        </w:rPr>
      </w:pPr>
    </w:p>
    <w:p w:rsidR="00E839F3" w:rsidRPr="00491C9D" w:rsidRDefault="00E839F3" w:rsidP="00E839F3">
      <w:pPr>
        <w:pStyle w:val="Bezriadkovania"/>
        <w:ind w:left="4320" w:hanging="4320"/>
        <w:rPr>
          <w:rFonts w:ascii="Calibri" w:hAnsi="Calibri" w:cs="Calibri"/>
          <w:color w:val="auto"/>
          <w:sz w:val="22"/>
          <w:szCs w:val="22"/>
        </w:rPr>
      </w:pPr>
      <w:r w:rsidRPr="00491C9D">
        <w:rPr>
          <w:rFonts w:ascii="Calibri" w:hAnsi="Calibri" w:cs="Calibri"/>
          <w:color w:val="auto"/>
          <w:sz w:val="22"/>
          <w:szCs w:val="22"/>
        </w:rPr>
        <w:t>...........................................................</w:t>
      </w:r>
    </w:p>
    <w:p w:rsidR="00E839F3" w:rsidRPr="00491C9D" w:rsidRDefault="00E839F3" w:rsidP="00E839F3">
      <w:pPr>
        <w:ind w:left="4320" w:hanging="4320"/>
        <w:jc w:val="both"/>
        <w:rPr>
          <w:rFonts w:ascii="Calibri" w:hAnsi="Calibri" w:cs="Calibri"/>
          <w:b/>
          <w:sz w:val="22"/>
          <w:szCs w:val="22"/>
        </w:rPr>
      </w:pPr>
      <w:r w:rsidRPr="00491C9D">
        <w:rPr>
          <w:rFonts w:ascii="Calibri" w:hAnsi="Calibri" w:cs="Calibri"/>
          <w:b/>
          <w:sz w:val="22"/>
          <w:szCs w:val="22"/>
        </w:rPr>
        <w:t>JUDr. Drahomír Ivan</w:t>
      </w:r>
    </w:p>
    <w:p w:rsidR="00E839F3" w:rsidRPr="00491C9D" w:rsidRDefault="00E839F3" w:rsidP="00E839F3">
      <w:pPr>
        <w:ind w:left="4320" w:hanging="4320"/>
        <w:jc w:val="both"/>
        <w:rPr>
          <w:rFonts w:ascii="Calibri" w:hAnsi="Calibri" w:cs="Calibri"/>
          <w:sz w:val="22"/>
          <w:szCs w:val="22"/>
        </w:rPr>
      </w:pPr>
      <w:r w:rsidRPr="00491C9D">
        <w:rPr>
          <w:rFonts w:ascii="Calibri" w:hAnsi="Calibri" w:cs="Calibri"/>
          <w:sz w:val="22"/>
          <w:szCs w:val="22"/>
        </w:rPr>
        <w:t>podpredseda predstavenstva</w:t>
      </w:r>
    </w:p>
    <w:p w:rsidR="00E839F3" w:rsidRDefault="00E839F3" w:rsidP="00E839F3">
      <w:pPr>
        <w:pStyle w:val="Style16"/>
        <w:shd w:val="clear" w:color="auto" w:fill="auto"/>
        <w:spacing w:line="240" w:lineRule="auto"/>
        <w:ind w:left="5040" w:hanging="5040"/>
        <w:jc w:val="both"/>
        <w:rPr>
          <w:rStyle w:val="CharStyle28"/>
          <w:color w:val="000000"/>
          <w:szCs w:val="40"/>
        </w:rPr>
      </w:pPr>
      <w:r w:rsidRPr="00491C9D">
        <w:rPr>
          <w:rStyle w:val="CharStyle8"/>
          <w:rFonts w:ascii="Calibri" w:hAnsi="Calibri" w:cs="Calibri"/>
          <w:bCs w:val="0"/>
          <w:sz w:val="22"/>
          <w:szCs w:val="22"/>
        </w:rPr>
        <w:t>Banskobystrickej regionálnej správy ciest, a.s.</w:t>
      </w:r>
    </w:p>
    <w:sectPr w:rsidR="00E839F3" w:rsidSect="00C756A6">
      <w:headerReference w:type="even" r:id="rId7"/>
      <w:footerReference w:type="first" r:id="rId8"/>
      <w:pgSz w:w="12086" w:h="16963"/>
      <w:pgMar w:top="567" w:right="1134" w:bottom="567" w:left="1134" w:header="0" w:footer="6" w:gutter="0"/>
      <w:cols w:space="708"/>
      <w:noEndnote/>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72CA2" w:rsidRDefault="00172CA2">
      <w:r>
        <w:separator/>
      </w:r>
    </w:p>
  </w:endnote>
  <w:endnote w:type="continuationSeparator" w:id="0">
    <w:p w:rsidR="00172CA2" w:rsidRDefault="00172C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Arial Unicode MS">
    <w:altName w:val="Arial"/>
    <w:panose1 w:val="020B0604020202020204"/>
    <w:charset w:val="00"/>
    <w:family w:val="roman"/>
    <w:pitch w:val="variable"/>
    <w:sig w:usb0="00000003" w:usb1="00000000" w:usb2="00000000" w:usb3="00000000" w:csb0="00000001"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D7CFE" w:rsidRDefault="004D10CE">
    <w:pPr>
      <w:rPr>
        <w:color w:val="auto"/>
        <w:sz w:val="2"/>
        <w:szCs w:val="2"/>
      </w:rPr>
    </w:pPr>
    <w:r>
      <w:rPr>
        <w:noProof/>
      </w:rPr>
      <mc:AlternateContent>
        <mc:Choice Requires="wps">
          <w:drawing>
            <wp:anchor distT="0" distB="0" distL="63500" distR="63500" simplePos="0" relativeHeight="251657728" behindDoc="1" locked="0" layoutInCell="1" allowOverlap="1">
              <wp:simplePos x="0" y="0"/>
              <wp:positionH relativeFrom="page">
                <wp:posOffset>6558915</wp:posOffset>
              </wp:positionH>
              <wp:positionV relativeFrom="page">
                <wp:posOffset>9996170</wp:posOffset>
              </wp:positionV>
              <wp:extent cx="60960" cy="138430"/>
              <wp:effectExtent l="0" t="4445"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 cy="138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D7CFE" w:rsidRDefault="008D7CFE">
                          <w:pPr>
                            <w:pStyle w:val="Style9"/>
                            <w:shd w:val="clear" w:color="auto" w:fill="auto"/>
                            <w:spacing w:line="240" w:lineRule="auto"/>
                          </w:pPr>
                          <w:r>
                            <w:fldChar w:fldCharType="begin"/>
                          </w:r>
                          <w:r>
                            <w:instrText xml:space="preserve"> PAGE \* MERGEFORMAT </w:instrText>
                          </w:r>
                          <w:r>
                            <w:fldChar w:fldCharType="separate"/>
                          </w:r>
                          <w:r w:rsidR="00491C9D" w:rsidRPr="00491C9D">
                            <w:rPr>
                              <w:rStyle w:val="CharStyle12"/>
                              <w:noProof/>
                              <w:color w:val="000000"/>
                            </w:rPr>
                            <w:t>1</w:t>
                          </w:r>
                          <w: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8" type="#_x0000_t202" style="position:absolute;margin-left:516.45pt;margin-top:787.1pt;width:4.8pt;height:10.9pt;z-index:-251658752;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" filled="f" stroked="f">
              <v:textbox style="mso-fit-shape-to-text:t" inset="0,0,0,0">
                <w:txbxContent>
                  <w:p w:rsidR="008D7CFE" w:rsidRDefault="008D7CFE">
                    <w:pPr>
                      <w:pStyle w:val="Style9"/>
                      <w:shd w:val="clear" w:color="auto" w:fill="auto"/>
                      <w:spacing w:line="240" w:lineRule="auto"/>
                    </w:pPr>
                    <w:r>
                      <w:fldChar w:fldCharType="begin"/>
                    </w:r>
                    <w:r>
                      <w:instrText xml:space="preserve"> PAGE \* MERGEFORMAT </w:instrText>
                    </w:r>
                    <w:r>
                      <w:fldChar w:fldCharType="separate"/>
                    </w:r>
                    <w:r w:rsidR="00491C9D" w:rsidRPr="00491C9D">
                      <w:rPr>
                        <w:rStyle w:val="CharStyle12"/>
                        <w:noProof/>
                        <w:color w:val="000000"/>
                      </w:rPr>
                      <w:t>1</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72CA2" w:rsidRDefault="00172CA2">
      <w:r>
        <w:separator/>
      </w:r>
    </w:p>
  </w:footnote>
  <w:footnote w:type="continuationSeparator" w:id="0">
    <w:p w:rsidR="00172CA2" w:rsidRDefault="00172CA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D7CFE" w:rsidRDefault="004D10CE">
    <w:pPr>
      <w:rPr>
        <w:color w:val="auto"/>
        <w:sz w:val="2"/>
        <w:szCs w:val="2"/>
      </w:rPr>
    </w:pPr>
    <w:r>
      <w:rPr>
        <w:noProof/>
      </w:rPr>
      <mc:AlternateContent>
        <mc:Choice Requires="wps">
          <w:drawing>
            <wp:anchor distT="0" distB="0" distL="114300" distR="114300" simplePos="0" relativeHeight="251658752" behindDoc="0" locked="0" layoutInCell="0" allowOverlap="1">
              <wp:simplePos x="0" y="0"/>
              <wp:positionH relativeFrom="page">
                <wp:posOffset>6952615</wp:posOffset>
              </wp:positionH>
              <wp:positionV relativeFrom="page">
                <wp:posOffset>5068570</wp:posOffset>
              </wp:positionV>
              <wp:extent cx="575945" cy="329565"/>
              <wp:effectExtent l="0" t="3810" r="0" b="0"/>
              <wp:wrapNone/>
              <wp:docPr id="3"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5945" cy="3295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D7CFE" w:rsidRDefault="008D7CFE">
                          <w:pPr>
                            <w:pBdr>
                              <w:bottom w:val="single" w:sz="4" w:space="1" w:color="auto"/>
                            </w:pBdr>
                          </w:pPr>
                          <w:r>
                            <w:fldChar w:fldCharType="begin"/>
                          </w:r>
                          <w:r>
                            <w:instrText>PAGE   \* MERGEFORMAT</w:instrText>
                          </w:r>
                          <w:r>
                            <w:fldChar w:fldCharType="separate"/>
                          </w:r>
                          <w:r w:rsidR="00491C9D">
                            <w:rPr>
                              <w:noProof/>
                            </w:rPr>
                            <w:t>6</w:t>
                          </w:r>
                          <w:r>
                            <w:fldChar w:fldCharType="end"/>
                          </w:r>
                        </w:p>
                      </w:txbxContent>
                    </wps:txbx>
                    <wps:bodyPr rot="0" vert="horz" wrap="square" lIns="91440" tIns="45720" rIns="91440" bIns="45720" anchor="t" anchorCtr="0" upright="1">
                      <a:noAutofit/>
                    </wps:bodyPr>
                  </wps:wsp>
                </a:graphicData>
              </a:graphic>
              <wp14:sizeRelH relativeFrom="rightMargin">
                <wp14:pctWidth>80000</wp14:pctWidth>
              </wp14:sizeRelH>
              <wp14:sizeRelV relativeFrom="page">
                <wp14:pctHeight>0</wp14:pctHeight>
              </wp14:sizeRelV>
            </wp:anchor>
          </w:drawing>
        </mc:Choice>
        <mc:Fallback>
          <w:pict>
            <v:rect id="Rectangle 1" o:spid="_x0000_s1026" style="position:absolute;margin-left:547.45pt;margin-top:399.1pt;width:45.35pt;height:25.95pt;z-index:251658752;visibility:visible;mso-wrap-style:square;mso-width-percent:800;mso-height-percent:0;mso-wrap-distance-left:9pt;mso-wrap-distance-top:0;mso-wrap-distance-right:9pt;mso-wrap-distance-bottom:0;mso-position-horizontal:absolute;mso-position-horizontal-relative:page;mso-position-vertical:absolute;mso-position-vertical-relative:page;mso-width-percent:80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" o:allowincell="f" stroked="f">
              <v:textbox>
                <w:txbxContent>
                  <w:p w:rsidR="008D7CFE" w:rsidRDefault="008D7CFE">
                    <w:pPr>
                      <w:pBdr>
                        <w:bottom w:val="single" w:sz="4" w:space="1" w:color="auto"/>
                      </w:pBdr>
                    </w:pPr>
                    <w:r>
                      <w:fldChar w:fldCharType="begin"/>
                    </w:r>
                    <w:r>
                      <w:instrText>PAGE   \* MERGEFORMAT</w:instrText>
                    </w:r>
                    <w:r>
                      <w:fldChar w:fldCharType="separate"/>
                    </w:r>
                    <w:r w:rsidR="00491C9D">
                      <w:rPr>
                        <w:noProof/>
                      </w:rPr>
                      <w:t>6</w:t>
                    </w:r>
                    <w:r>
                      <w:fldChar w:fldCharType="end"/>
                    </w:r>
                  </w:p>
                </w:txbxContent>
              </v:textbox>
              <w10:wrap anchorx="page" anchory="page"/>
            </v:rect>
          </w:pict>
        </mc:Fallback>
      </mc:AlternateContent>
    </w:r>
    <w:r>
      <w:rPr>
        <w:noProof/>
      </w:rPr>
      <mc:AlternateContent>
        <mc:Choice Requires="wps">
          <w:drawing>
            <wp:anchor distT="0" distB="0" distL="63500" distR="63500" simplePos="0" relativeHeight="251656704" behindDoc="1" locked="0" layoutInCell="1" allowOverlap="1">
              <wp:simplePos x="0" y="0"/>
              <wp:positionH relativeFrom="page">
                <wp:posOffset>1035685</wp:posOffset>
              </wp:positionH>
              <wp:positionV relativeFrom="page">
                <wp:posOffset>608330</wp:posOffset>
              </wp:positionV>
              <wp:extent cx="55245" cy="138430"/>
              <wp:effectExtent l="0" t="0" r="4445"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245" cy="138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D7CFE" w:rsidRDefault="008D7CFE">
                          <w:pPr>
                            <w:pStyle w:val="Style9"/>
                            <w:shd w:val="clear" w:color="auto" w:fill="auto"/>
                            <w:spacing w:line="240" w:lineRule="auto"/>
                          </w:pP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7" type="#_x0000_t202" style="position:absolute;margin-left:81.55pt;margin-top:47.9pt;width:4.35pt;height:10.9pt;z-index:-251659776;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" filled="f" stroked="f">
              <v:textbox style="mso-fit-shape-to-text:t" inset="0,0,0,0">
                <w:txbxContent>
                  <w:p w:rsidR="008D7CFE" w:rsidRDefault="008D7CFE">
                    <w:pPr>
                      <w:pStyle w:val="Style9"/>
                      <w:shd w:val="clear" w:color="auto" w:fill="auto"/>
                      <w:spacing w:line="240" w:lineRule="auto"/>
                    </w:pP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5C7EA0AE"/>
    <w:lvl w:ilvl="0">
      <w:start w:val="1"/>
      <w:numFmt w:val="decimal"/>
      <w:lvlText w:val="%1."/>
      <w:lvlJc w:val="left"/>
      <w:rPr>
        <w:rFonts w:ascii="Calibri" w:eastAsia="Times New Roman" w:hAnsi="Calibri" w:cs="Calibri"/>
        <w:b w:val="0"/>
        <w:bCs w:val="0"/>
        <w:i w:val="0"/>
        <w:iCs w:val="0"/>
        <w:smallCaps w:val="0"/>
        <w:strike w:val="0"/>
        <w:color w:val="000000"/>
        <w:spacing w:val="0"/>
        <w:w w:val="100"/>
        <w:position w:val="0"/>
        <w:sz w:val="24"/>
        <w:szCs w:val="24"/>
        <w:u w:val="none"/>
      </w:rPr>
    </w:lvl>
    <w:lvl w:ilvl="1">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cs="Times New Roman"/>
        <w:b w:val="0"/>
        <w:bCs w:val="0"/>
        <w:i w:val="0"/>
        <w:iCs w:val="0"/>
        <w:smallCaps w:val="0"/>
        <w:strike w:val="0"/>
        <w:color w:val="000000"/>
        <w:spacing w:val="0"/>
        <w:w w:val="100"/>
        <w:position w:val="0"/>
        <w:sz w:val="24"/>
        <w:szCs w:val="24"/>
        <w:u w:val="none"/>
      </w:rPr>
    </w:lvl>
  </w:abstractNum>
  <w:abstractNum w:abstractNumId="1" w15:restartNumberingAfterBreak="0">
    <w:nsid w:val="00000003"/>
    <w:multiLevelType w:val="multilevel"/>
    <w:tmpl w:val="00000002"/>
    <w:lvl w:ilvl="0">
      <w:start w:val="1"/>
      <w:numFmt w:val="lowerLetter"/>
      <w:lvlText w:val="%1."/>
      <w:lvlJc w:val="left"/>
      <w:rPr>
        <w:rFonts w:cs="Times New Roman"/>
        <w:b w:val="0"/>
        <w:bCs w:val="0"/>
        <w:i w:val="0"/>
        <w:iCs w:val="0"/>
        <w:smallCaps w:val="0"/>
        <w:strike w:val="0"/>
        <w:color w:val="000000"/>
        <w:spacing w:val="0"/>
        <w:w w:val="100"/>
        <w:position w:val="0"/>
        <w:sz w:val="24"/>
        <w:szCs w:val="24"/>
        <w:u w:val="none"/>
      </w:rPr>
    </w:lvl>
    <w:lvl w:ilvl="1">
      <w:start w:val="1"/>
      <w:numFmt w:val="lowerLetter"/>
      <w:lvlText w:val="%1."/>
      <w:lvlJc w:val="left"/>
      <w:rPr>
        <w:rFonts w:cs="Times New Roman"/>
        <w:b w:val="0"/>
        <w:bCs w:val="0"/>
        <w:i w:val="0"/>
        <w:iCs w:val="0"/>
        <w:smallCaps w:val="0"/>
        <w:strike w:val="0"/>
        <w:color w:val="000000"/>
        <w:spacing w:val="0"/>
        <w:w w:val="100"/>
        <w:position w:val="0"/>
        <w:sz w:val="24"/>
        <w:szCs w:val="24"/>
        <w:u w:val="none"/>
      </w:rPr>
    </w:lvl>
    <w:lvl w:ilvl="2">
      <w:start w:val="1"/>
      <w:numFmt w:val="lowerLetter"/>
      <w:lvlText w:val="%1."/>
      <w:lvlJc w:val="left"/>
      <w:rPr>
        <w:rFonts w:cs="Times New Roman"/>
        <w:b w:val="0"/>
        <w:bCs w:val="0"/>
        <w:i w:val="0"/>
        <w:iCs w:val="0"/>
        <w:smallCaps w:val="0"/>
        <w:strike w:val="0"/>
        <w:color w:val="000000"/>
        <w:spacing w:val="0"/>
        <w:w w:val="100"/>
        <w:position w:val="0"/>
        <w:sz w:val="24"/>
        <w:szCs w:val="24"/>
        <w:u w:val="none"/>
      </w:rPr>
    </w:lvl>
    <w:lvl w:ilvl="3">
      <w:start w:val="1"/>
      <w:numFmt w:val="lowerLetter"/>
      <w:lvlText w:val="%1."/>
      <w:lvlJc w:val="left"/>
      <w:rPr>
        <w:rFonts w:cs="Times New Roman"/>
        <w:b w:val="0"/>
        <w:bCs w:val="0"/>
        <w:i w:val="0"/>
        <w:iCs w:val="0"/>
        <w:smallCaps w:val="0"/>
        <w:strike w:val="0"/>
        <w:color w:val="000000"/>
        <w:spacing w:val="0"/>
        <w:w w:val="100"/>
        <w:position w:val="0"/>
        <w:sz w:val="24"/>
        <w:szCs w:val="24"/>
        <w:u w:val="none"/>
      </w:rPr>
    </w:lvl>
    <w:lvl w:ilvl="4">
      <w:start w:val="1"/>
      <w:numFmt w:val="lowerLetter"/>
      <w:lvlText w:val="%1."/>
      <w:lvlJc w:val="left"/>
      <w:rPr>
        <w:rFonts w:cs="Times New Roman"/>
        <w:b w:val="0"/>
        <w:bCs w:val="0"/>
        <w:i w:val="0"/>
        <w:iCs w:val="0"/>
        <w:smallCaps w:val="0"/>
        <w:strike w:val="0"/>
        <w:color w:val="000000"/>
        <w:spacing w:val="0"/>
        <w:w w:val="100"/>
        <w:position w:val="0"/>
        <w:sz w:val="24"/>
        <w:szCs w:val="24"/>
        <w:u w:val="none"/>
      </w:rPr>
    </w:lvl>
    <w:lvl w:ilvl="5">
      <w:start w:val="1"/>
      <w:numFmt w:val="lowerLetter"/>
      <w:lvlText w:val="%1."/>
      <w:lvlJc w:val="left"/>
      <w:rPr>
        <w:rFonts w:cs="Times New Roman"/>
        <w:b w:val="0"/>
        <w:bCs w:val="0"/>
        <w:i w:val="0"/>
        <w:iCs w:val="0"/>
        <w:smallCaps w:val="0"/>
        <w:strike w:val="0"/>
        <w:color w:val="000000"/>
        <w:spacing w:val="0"/>
        <w:w w:val="100"/>
        <w:position w:val="0"/>
        <w:sz w:val="24"/>
        <w:szCs w:val="24"/>
        <w:u w:val="none"/>
      </w:rPr>
    </w:lvl>
    <w:lvl w:ilvl="6">
      <w:start w:val="1"/>
      <w:numFmt w:val="lowerLetter"/>
      <w:lvlText w:val="%1."/>
      <w:lvlJc w:val="left"/>
      <w:rPr>
        <w:rFonts w:cs="Times New Roman"/>
        <w:b w:val="0"/>
        <w:bCs w:val="0"/>
        <w:i w:val="0"/>
        <w:iCs w:val="0"/>
        <w:smallCaps w:val="0"/>
        <w:strike w:val="0"/>
        <w:color w:val="000000"/>
        <w:spacing w:val="0"/>
        <w:w w:val="100"/>
        <w:position w:val="0"/>
        <w:sz w:val="24"/>
        <w:szCs w:val="24"/>
        <w:u w:val="none"/>
      </w:rPr>
    </w:lvl>
    <w:lvl w:ilvl="7">
      <w:start w:val="1"/>
      <w:numFmt w:val="lowerLetter"/>
      <w:lvlText w:val="%1."/>
      <w:lvlJc w:val="left"/>
      <w:rPr>
        <w:rFonts w:cs="Times New Roman"/>
        <w:b w:val="0"/>
        <w:bCs w:val="0"/>
        <w:i w:val="0"/>
        <w:iCs w:val="0"/>
        <w:smallCaps w:val="0"/>
        <w:strike w:val="0"/>
        <w:color w:val="000000"/>
        <w:spacing w:val="0"/>
        <w:w w:val="100"/>
        <w:position w:val="0"/>
        <w:sz w:val="24"/>
        <w:szCs w:val="24"/>
        <w:u w:val="none"/>
      </w:rPr>
    </w:lvl>
    <w:lvl w:ilvl="8">
      <w:start w:val="1"/>
      <w:numFmt w:val="lowerLetter"/>
      <w:lvlText w:val="%1."/>
      <w:lvlJc w:val="left"/>
      <w:rPr>
        <w:rFonts w:cs="Times New Roman"/>
        <w:b w:val="0"/>
        <w:bCs w:val="0"/>
        <w:i w:val="0"/>
        <w:iCs w:val="0"/>
        <w:smallCaps w:val="0"/>
        <w:strike w:val="0"/>
        <w:color w:val="000000"/>
        <w:spacing w:val="0"/>
        <w:w w:val="100"/>
        <w:position w:val="0"/>
        <w:sz w:val="24"/>
        <w:szCs w:val="24"/>
        <w:u w:val="none"/>
      </w:rPr>
    </w:lvl>
  </w:abstractNum>
  <w:abstractNum w:abstractNumId="2" w15:restartNumberingAfterBreak="0">
    <w:nsid w:val="00000005"/>
    <w:multiLevelType w:val="multilevel"/>
    <w:tmpl w:val="00000004"/>
    <w:lvl w:ilvl="0">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1">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cs="Times New Roman"/>
        <w:b w:val="0"/>
        <w:bCs w:val="0"/>
        <w:i w:val="0"/>
        <w:iCs w:val="0"/>
        <w:smallCaps w:val="0"/>
        <w:strike w:val="0"/>
        <w:color w:val="000000"/>
        <w:spacing w:val="0"/>
        <w:w w:val="100"/>
        <w:position w:val="0"/>
        <w:sz w:val="24"/>
        <w:szCs w:val="24"/>
        <w:u w:val="none"/>
      </w:rPr>
    </w:lvl>
  </w:abstractNum>
  <w:abstractNum w:abstractNumId="3" w15:restartNumberingAfterBreak="0">
    <w:nsid w:val="00000007"/>
    <w:multiLevelType w:val="multilevel"/>
    <w:tmpl w:val="00000006"/>
    <w:lvl w:ilvl="0">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1">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cs="Times New Roman"/>
        <w:b w:val="0"/>
        <w:bCs w:val="0"/>
        <w:i w:val="0"/>
        <w:iCs w:val="0"/>
        <w:smallCaps w:val="0"/>
        <w:strike w:val="0"/>
        <w:color w:val="000000"/>
        <w:spacing w:val="0"/>
        <w:w w:val="100"/>
        <w:position w:val="0"/>
        <w:sz w:val="24"/>
        <w:szCs w:val="24"/>
        <w:u w:val="none"/>
      </w:rPr>
    </w:lvl>
  </w:abstractNum>
  <w:abstractNum w:abstractNumId="4" w15:restartNumberingAfterBreak="0">
    <w:nsid w:val="00000009"/>
    <w:multiLevelType w:val="multilevel"/>
    <w:tmpl w:val="00000008"/>
    <w:lvl w:ilvl="0">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1">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cs="Times New Roman"/>
        <w:b w:val="0"/>
        <w:bCs w:val="0"/>
        <w:i w:val="0"/>
        <w:iCs w:val="0"/>
        <w:smallCaps w:val="0"/>
        <w:strike w:val="0"/>
        <w:color w:val="000000"/>
        <w:spacing w:val="0"/>
        <w:w w:val="100"/>
        <w:position w:val="0"/>
        <w:sz w:val="24"/>
        <w:szCs w:val="24"/>
        <w:u w:val="none"/>
      </w:rPr>
    </w:lvl>
  </w:abstractNum>
  <w:abstractNum w:abstractNumId="5" w15:restartNumberingAfterBreak="0">
    <w:nsid w:val="0000000B"/>
    <w:multiLevelType w:val="multilevel"/>
    <w:tmpl w:val="0000000A"/>
    <w:lvl w:ilvl="0">
      <w:start w:val="1"/>
      <w:numFmt w:val="lowerLetter"/>
      <w:lvlText w:val="%1)"/>
      <w:lvlJc w:val="left"/>
      <w:rPr>
        <w:rFonts w:cs="Times New Roman"/>
        <w:b w:val="0"/>
        <w:bCs w:val="0"/>
        <w:i w:val="0"/>
        <w:iCs w:val="0"/>
        <w:smallCaps w:val="0"/>
        <w:strike w:val="0"/>
        <w:color w:val="000000"/>
        <w:spacing w:val="0"/>
        <w:w w:val="100"/>
        <w:position w:val="0"/>
        <w:sz w:val="24"/>
        <w:szCs w:val="24"/>
        <w:u w:val="none"/>
      </w:rPr>
    </w:lvl>
    <w:lvl w:ilvl="1">
      <w:start w:val="1"/>
      <w:numFmt w:val="lowerLetter"/>
      <w:lvlText w:val="%1)"/>
      <w:lvlJc w:val="left"/>
      <w:rPr>
        <w:rFonts w:cs="Times New Roman"/>
        <w:b w:val="0"/>
        <w:bCs w:val="0"/>
        <w:i w:val="0"/>
        <w:iCs w:val="0"/>
        <w:smallCaps w:val="0"/>
        <w:strike w:val="0"/>
        <w:color w:val="000000"/>
        <w:spacing w:val="0"/>
        <w:w w:val="100"/>
        <w:position w:val="0"/>
        <w:sz w:val="24"/>
        <w:szCs w:val="24"/>
        <w:u w:val="none"/>
      </w:rPr>
    </w:lvl>
    <w:lvl w:ilvl="2">
      <w:start w:val="1"/>
      <w:numFmt w:val="lowerLetter"/>
      <w:lvlText w:val="%1)"/>
      <w:lvlJc w:val="left"/>
      <w:rPr>
        <w:rFonts w:cs="Times New Roman"/>
        <w:b w:val="0"/>
        <w:bCs w:val="0"/>
        <w:i w:val="0"/>
        <w:iCs w:val="0"/>
        <w:smallCaps w:val="0"/>
        <w:strike w:val="0"/>
        <w:color w:val="000000"/>
        <w:spacing w:val="0"/>
        <w:w w:val="100"/>
        <w:position w:val="0"/>
        <w:sz w:val="24"/>
        <w:szCs w:val="24"/>
        <w:u w:val="none"/>
      </w:rPr>
    </w:lvl>
    <w:lvl w:ilvl="3">
      <w:start w:val="1"/>
      <w:numFmt w:val="lowerLetter"/>
      <w:lvlText w:val="%1)"/>
      <w:lvlJc w:val="left"/>
      <w:rPr>
        <w:rFonts w:cs="Times New Roman"/>
        <w:b w:val="0"/>
        <w:bCs w:val="0"/>
        <w:i w:val="0"/>
        <w:iCs w:val="0"/>
        <w:smallCaps w:val="0"/>
        <w:strike w:val="0"/>
        <w:color w:val="000000"/>
        <w:spacing w:val="0"/>
        <w:w w:val="100"/>
        <w:position w:val="0"/>
        <w:sz w:val="24"/>
        <w:szCs w:val="24"/>
        <w:u w:val="none"/>
      </w:rPr>
    </w:lvl>
    <w:lvl w:ilvl="4">
      <w:start w:val="1"/>
      <w:numFmt w:val="lowerLetter"/>
      <w:lvlText w:val="%1)"/>
      <w:lvlJc w:val="left"/>
      <w:rPr>
        <w:rFonts w:cs="Times New Roman"/>
        <w:b w:val="0"/>
        <w:bCs w:val="0"/>
        <w:i w:val="0"/>
        <w:iCs w:val="0"/>
        <w:smallCaps w:val="0"/>
        <w:strike w:val="0"/>
        <w:color w:val="000000"/>
        <w:spacing w:val="0"/>
        <w:w w:val="100"/>
        <w:position w:val="0"/>
        <w:sz w:val="24"/>
        <w:szCs w:val="24"/>
        <w:u w:val="none"/>
      </w:rPr>
    </w:lvl>
    <w:lvl w:ilvl="5">
      <w:start w:val="1"/>
      <w:numFmt w:val="lowerLetter"/>
      <w:lvlText w:val="%1)"/>
      <w:lvlJc w:val="left"/>
      <w:rPr>
        <w:rFonts w:cs="Times New Roman"/>
        <w:b w:val="0"/>
        <w:bCs w:val="0"/>
        <w:i w:val="0"/>
        <w:iCs w:val="0"/>
        <w:smallCaps w:val="0"/>
        <w:strike w:val="0"/>
        <w:color w:val="000000"/>
        <w:spacing w:val="0"/>
        <w:w w:val="100"/>
        <w:position w:val="0"/>
        <w:sz w:val="24"/>
        <w:szCs w:val="24"/>
        <w:u w:val="none"/>
      </w:rPr>
    </w:lvl>
    <w:lvl w:ilvl="6">
      <w:start w:val="1"/>
      <w:numFmt w:val="lowerLetter"/>
      <w:lvlText w:val="%1)"/>
      <w:lvlJc w:val="left"/>
      <w:rPr>
        <w:rFonts w:cs="Times New Roman"/>
        <w:b w:val="0"/>
        <w:bCs w:val="0"/>
        <w:i w:val="0"/>
        <w:iCs w:val="0"/>
        <w:smallCaps w:val="0"/>
        <w:strike w:val="0"/>
        <w:color w:val="000000"/>
        <w:spacing w:val="0"/>
        <w:w w:val="100"/>
        <w:position w:val="0"/>
        <w:sz w:val="24"/>
        <w:szCs w:val="24"/>
        <w:u w:val="none"/>
      </w:rPr>
    </w:lvl>
    <w:lvl w:ilvl="7">
      <w:start w:val="1"/>
      <w:numFmt w:val="lowerLetter"/>
      <w:lvlText w:val="%1)"/>
      <w:lvlJc w:val="left"/>
      <w:rPr>
        <w:rFonts w:cs="Times New Roman"/>
        <w:b w:val="0"/>
        <w:bCs w:val="0"/>
        <w:i w:val="0"/>
        <w:iCs w:val="0"/>
        <w:smallCaps w:val="0"/>
        <w:strike w:val="0"/>
        <w:color w:val="000000"/>
        <w:spacing w:val="0"/>
        <w:w w:val="100"/>
        <w:position w:val="0"/>
        <w:sz w:val="24"/>
        <w:szCs w:val="24"/>
        <w:u w:val="none"/>
      </w:rPr>
    </w:lvl>
    <w:lvl w:ilvl="8">
      <w:start w:val="1"/>
      <w:numFmt w:val="lowerLetter"/>
      <w:lvlText w:val="%1)"/>
      <w:lvlJc w:val="left"/>
      <w:rPr>
        <w:rFonts w:cs="Times New Roman"/>
        <w:b w:val="0"/>
        <w:bCs w:val="0"/>
        <w:i w:val="0"/>
        <w:iCs w:val="0"/>
        <w:smallCaps w:val="0"/>
        <w:strike w:val="0"/>
        <w:color w:val="000000"/>
        <w:spacing w:val="0"/>
        <w:w w:val="100"/>
        <w:position w:val="0"/>
        <w:sz w:val="24"/>
        <w:szCs w:val="24"/>
        <w:u w:val="none"/>
      </w:rPr>
    </w:lvl>
  </w:abstractNum>
  <w:abstractNum w:abstractNumId="6" w15:restartNumberingAfterBreak="0">
    <w:nsid w:val="0000000D"/>
    <w:multiLevelType w:val="multilevel"/>
    <w:tmpl w:val="0000000C"/>
    <w:lvl w:ilvl="0">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1">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cs="Times New Roman"/>
        <w:b w:val="0"/>
        <w:bCs w:val="0"/>
        <w:i w:val="0"/>
        <w:iCs w:val="0"/>
        <w:smallCaps w:val="0"/>
        <w:strike w:val="0"/>
        <w:color w:val="000000"/>
        <w:spacing w:val="0"/>
        <w:w w:val="100"/>
        <w:position w:val="0"/>
        <w:sz w:val="24"/>
        <w:szCs w:val="24"/>
        <w:u w:val="none"/>
      </w:rPr>
    </w:lvl>
  </w:abstractNum>
  <w:abstractNum w:abstractNumId="7" w15:restartNumberingAfterBreak="0">
    <w:nsid w:val="0000000F"/>
    <w:multiLevelType w:val="multilevel"/>
    <w:tmpl w:val="0000000E"/>
    <w:lvl w:ilvl="0">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1">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cs="Times New Roman"/>
        <w:b w:val="0"/>
        <w:bCs w:val="0"/>
        <w:i w:val="0"/>
        <w:iCs w:val="0"/>
        <w:smallCaps w:val="0"/>
        <w:strike w:val="0"/>
        <w:color w:val="000000"/>
        <w:spacing w:val="0"/>
        <w:w w:val="100"/>
        <w:position w:val="0"/>
        <w:sz w:val="24"/>
        <w:szCs w:val="24"/>
        <w:u w:val="none"/>
      </w:rPr>
    </w:lvl>
  </w:abstractNum>
  <w:abstractNum w:abstractNumId="8" w15:restartNumberingAfterBreak="0">
    <w:nsid w:val="00000011"/>
    <w:multiLevelType w:val="multilevel"/>
    <w:tmpl w:val="00000010"/>
    <w:lvl w:ilvl="0">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1">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cs="Times New Roman"/>
        <w:b w:val="0"/>
        <w:bCs w:val="0"/>
        <w:i w:val="0"/>
        <w:iCs w:val="0"/>
        <w:smallCaps w:val="0"/>
        <w:strike w:val="0"/>
        <w:color w:val="000000"/>
        <w:spacing w:val="0"/>
        <w:w w:val="100"/>
        <w:position w:val="0"/>
        <w:sz w:val="24"/>
        <w:szCs w:val="24"/>
        <w:u w:val="none"/>
      </w:rPr>
    </w:lvl>
  </w:abstractNum>
  <w:abstractNum w:abstractNumId="9" w15:restartNumberingAfterBreak="0">
    <w:nsid w:val="00000013"/>
    <w:multiLevelType w:val="multilevel"/>
    <w:tmpl w:val="00000012"/>
    <w:lvl w:ilvl="0">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1">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cs="Times New Roman"/>
        <w:b w:val="0"/>
        <w:bCs w:val="0"/>
        <w:i w:val="0"/>
        <w:iCs w:val="0"/>
        <w:smallCaps w:val="0"/>
        <w:strike w:val="0"/>
        <w:color w:val="000000"/>
        <w:spacing w:val="0"/>
        <w:w w:val="100"/>
        <w:position w:val="0"/>
        <w:sz w:val="24"/>
        <w:szCs w:val="24"/>
        <w:u w:val="none"/>
      </w:rPr>
    </w:lvl>
  </w:abstractNum>
  <w:abstractNum w:abstractNumId="10" w15:restartNumberingAfterBreak="0">
    <w:nsid w:val="00000015"/>
    <w:multiLevelType w:val="multilevel"/>
    <w:tmpl w:val="00000014"/>
    <w:lvl w:ilvl="0">
      <w:start w:val="1"/>
      <w:numFmt w:val="lowerLetter"/>
      <w:lvlText w:val="%1)"/>
      <w:lvlJc w:val="left"/>
      <w:rPr>
        <w:rFonts w:cs="Times New Roman"/>
        <w:b w:val="0"/>
        <w:bCs w:val="0"/>
        <w:i w:val="0"/>
        <w:iCs w:val="0"/>
        <w:smallCaps w:val="0"/>
        <w:strike w:val="0"/>
        <w:color w:val="000000"/>
        <w:spacing w:val="0"/>
        <w:w w:val="100"/>
        <w:position w:val="0"/>
        <w:sz w:val="24"/>
        <w:szCs w:val="24"/>
        <w:u w:val="none"/>
      </w:rPr>
    </w:lvl>
    <w:lvl w:ilvl="1">
      <w:start w:val="1"/>
      <w:numFmt w:val="lowerLetter"/>
      <w:lvlText w:val="%1)"/>
      <w:lvlJc w:val="left"/>
      <w:rPr>
        <w:rFonts w:cs="Times New Roman"/>
        <w:b w:val="0"/>
        <w:bCs w:val="0"/>
        <w:i w:val="0"/>
        <w:iCs w:val="0"/>
        <w:smallCaps w:val="0"/>
        <w:strike w:val="0"/>
        <w:color w:val="000000"/>
        <w:spacing w:val="0"/>
        <w:w w:val="100"/>
        <w:position w:val="0"/>
        <w:sz w:val="24"/>
        <w:szCs w:val="24"/>
        <w:u w:val="none"/>
      </w:rPr>
    </w:lvl>
    <w:lvl w:ilvl="2">
      <w:start w:val="1"/>
      <w:numFmt w:val="lowerLetter"/>
      <w:lvlText w:val="%1)"/>
      <w:lvlJc w:val="left"/>
      <w:rPr>
        <w:rFonts w:cs="Times New Roman"/>
        <w:b w:val="0"/>
        <w:bCs w:val="0"/>
        <w:i w:val="0"/>
        <w:iCs w:val="0"/>
        <w:smallCaps w:val="0"/>
        <w:strike w:val="0"/>
        <w:color w:val="000000"/>
        <w:spacing w:val="0"/>
        <w:w w:val="100"/>
        <w:position w:val="0"/>
        <w:sz w:val="24"/>
        <w:szCs w:val="24"/>
        <w:u w:val="none"/>
      </w:rPr>
    </w:lvl>
    <w:lvl w:ilvl="3">
      <w:start w:val="1"/>
      <w:numFmt w:val="lowerLetter"/>
      <w:lvlText w:val="%1)"/>
      <w:lvlJc w:val="left"/>
      <w:rPr>
        <w:rFonts w:cs="Times New Roman"/>
        <w:b w:val="0"/>
        <w:bCs w:val="0"/>
        <w:i w:val="0"/>
        <w:iCs w:val="0"/>
        <w:smallCaps w:val="0"/>
        <w:strike w:val="0"/>
        <w:color w:val="000000"/>
        <w:spacing w:val="0"/>
        <w:w w:val="100"/>
        <w:position w:val="0"/>
        <w:sz w:val="24"/>
        <w:szCs w:val="24"/>
        <w:u w:val="none"/>
      </w:rPr>
    </w:lvl>
    <w:lvl w:ilvl="4">
      <w:start w:val="1"/>
      <w:numFmt w:val="lowerLetter"/>
      <w:lvlText w:val="%1)"/>
      <w:lvlJc w:val="left"/>
      <w:rPr>
        <w:rFonts w:cs="Times New Roman"/>
        <w:b w:val="0"/>
        <w:bCs w:val="0"/>
        <w:i w:val="0"/>
        <w:iCs w:val="0"/>
        <w:smallCaps w:val="0"/>
        <w:strike w:val="0"/>
        <w:color w:val="000000"/>
        <w:spacing w:val="0"/>
        <w:w w:val="100"/>
        <w:position w:val="0"/>
        <w:sz w:val="24"/>
        <w:szCs w:val="24"/>
        <w:u w:val="none"/>
      </w:rPr>
    </w:lvl>
    <w:lvl w:ilvl="5">
      <w:start w:val="1"/>
      <w:numFmt w:val="lowerLetter"/>
      <w:lvlText w:val="%1)"/>
      <w:lvlJc w:val="left"/>
      <w:rPr>
        <w:rFonts w:cs="Times New Roman"/>
        <w:b w:val="0"/>
        <w:bCs w:val="0"/>
        <w:i w:val="0"/>
        <w:iCs w:val="0"/>
        <w:smallCaps w:val="0"/>
        <w:strike w:val="0"/>
        <w:color w:val="000000"/>
        <w:spacing w:val="0"/>
        <w:w w:val="100"/>
        <w:position w:val="0"/>
        <w:sz w:val="24"/>
        <w:szCs w:val="24"/>
        <w:u w:val="none"/>
      </w:rPr>
    </w:lvl>
    <w:lvl w:ilvl="6">
      <w:start w:val="1"/>
      <w:numFmt w:val="lowerLetter"/>
      <w:lvlText w:val="%1)"/>
      <w:lvlJc w:val="left"/>
      <w:rPr>
        <w:rFonts w:cs="Times New Roman"/>
        <w:b w:val="0"/>
        <w:bCs w:val="0"/>
        <w:i w:val="0"/>
        <w:iCs w:val="0"/>
        <w:smallCaps w:val="0"/>
        <w:strike w:val="0"/>
        <w:color w:val="000000"/>
        <w:spacing w:val="0"/>
        <w:w w:val="100"/>
        <w:position w:val="0"/>
        <w:sz w:val="24"/>
        <w:szCs w:val="24"/>
        <w:u w:val="none"/>
      </w:rPr>
    </w:lvl>
    <w:lvl w:ilvl="7">
      <w:start w:val="1"/>
      <w:numFmt w:val="lowerLetter"/>
      <w:lvlText w:val="%1)"/>
      <w:lvlJc w:val="left"/>
      <w:rPr>
        <w:rFonts w:cs="Times New Roman"/>
        <w:b w:val="0"/>
        <w:bCs w:val="0"/>
        <w:i w:val="0"/>
        <w:iCs w:val="0"/>
        <w:smallCaps w:val="0"/>
        <w:strike w:val="0"/>
        <w:color w:val="000000"/>
        <w:spacing w:val="0"/>
        <w:w w:val="100"/>
        <w:position w:val="0"/>
        <w:sz w:val="24"/>
        <w:szCs w:val="24"/>
        <w:u w:val="none"/>
      </w:rPr>
    </w:lvl>
    <w:lvl w:ilvl="8">
      <w:start w:val="1"/>
      <w:numFmt w:val="lowerLetter"/>
      <w:lvlText w:val="%1)"/>
      <w:lvlJc w:val="left"/>
      <w:rPr>
        <w:rFonts w:cs="Times New Roman"/>
        <w:b w:val="0"/>
        <w:bCs w:val="0"/>
        <w:i w:val="0"/>
        <w:iCs w:val="0"/>
        <w:smallCaps w:val="0"/>
        <w:strike w:val="0"/>
        <w:color w:val="000000"/>
        <w:spacing w:val="0"/>
        <w:w w:val="100"/>
        <w:position w:val="0"/>
        <w:sz w:val="24"/>
        <w:szCs w:val="24"/>
        <w:u w:val="none"/>
      </w:rPr>
    </w:lvl>
  </w:abstractNum>
  <w:abstractNum w:abstractNumId="11" w15:restartNumberingAfterBreak="0">
    <w:nsid w:val="00000017"/>
    <w:multiLevelType w:val="multilevel"/>
    <w:tmpl w:val="00000016"/>
    <w:lvl w:ilvl="0">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1">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cs="Times New Roman"/>
        <w:b w:val="0"/>
        <w:bCs w:val="0"/>
        <w:i w:val="0"/>
        <w:iCs w:val="0"/>
        <w:smallCaps w:val="0"/>
        <w:strike w:val="0"/>
        <w:color w:val="000000"/>
        <w:spacing w:val="0"/>
        <w:w w:val="100"/>
        <w:position w:val="0"/>
        <w:sz w:val="24"/>
        <w:szCs w:val="24"/>
        <w:u w:val="none"/>
      </w:rPr>
    </w:lvl>
  </w:abstractNum>
  <w:abstractNum w:abstractNumId="12" w15:restartNumberingAfterBreak="0">
    <w:nsid w:val="2BB460BF"/>
    <w:multiLevelType w:val="hybridMultilevel"/>
    <w:tmpl w:val="37ECCD06"/>
    <w:lvl w:ilvl="0" w:tplc="041B000F">
      <w:start w:val="1"/>
      <w:numFmt w:val="decimal"/>
      <w:lvlText w:val="%1."/>
      <w:lvlJc w:val="left"/>
      <w:pPr>
        <w:ind w:left="720" w:hanging="360"/>
      </w:pPr>
      <w:rPr>
        <w:rFonts w:cs="Times New Roman" w:hint="default"/>
        <w:b w:val="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3" w15:restartNumberingAfterBreak="0">
    <w:nsid w:val="44437B75"/>
    <w:multiLevelType w:val="hybridMultilevel"/>
    <w:tmpl w:val="307EA7DE"/>
    <w:lvl w:ilvl="0" w:tplc="6018DCCE">
      <w:start w:val="1"/>
      <w:numFmt w:val="decimal"/>
      <w:lvlText w:val="%1."/>
      <w:lvlJc w:val="left"/>
      <w:pPr>
        <w:ind w:left="360" w:hanging="360"/>
      </w:pPr>
      <w:rPr>
        <w:rFonts w:asciiTheme="minorHAnsi" w:hAnsiTheme="minorHAnsi" w:cs="Calibri" w:hint="default"/>
        <w:b w:val="0"/>
        <w:sz w:val="22"/>
        <w:szCs w:val="22"/>
      </w:rPr>
    </w:lvl>
    <w:lvl w:ilvl="1" w:tplc="041B0019">
      <w:start w:val="1"/>
      <w:numFmt w:val="lowerLetter"/>
      <w:lvlText w:val="%2."/>
      <w:lvlJc w:val="left"/>
      <w:pPr>
        <w:ind w:left="1198" w:hanging="360"/>
      </w:pPr>
      <w:rPr>
        <w:rFonts w:cs="Times New Roman"/>
      </w:rPr>
    </w:lvl>
    <w:lvl w:ilvl="2" w:tplc="041B001B" w:tentative="1">
      <w:start w:val="1"/>
      <w:numFmt w:val="lowerRoman"/>
      <w:lvlText w:val="%3."/>
      <w:lvlJc w:val="right"/>
      <w:pPr>
        <w:ind w:left="1918" w:hanging="180"/>
      </w:pPr>
      <w:rPr>
        <w:rFonts w:cs="Times New Roman"/>
      </w:rPr>
    </w:lvl>
    <w:lvl w:ilvl="3" w:tplc="041B000F" w:tentative="1">
      <w:start w:val="1"/>
      <w:numFmt w:val="decimal"/>
      <w:lvlText w:val="%4."/>
      <w:lvlJc w:val="left"/>
      <w:pPr>
        <w:ind w:left="2638" w:hanging="360"/>
      </w:pPr>
      <w:rPr>
        <w:rFonts w:cs="Times New Roman"/>
      </w:rPr>
    </w:lvl>
    <w:lvl w:ilvl="4" w:tplc="041B0019" w:tentative="1">
      <w:start w:val="1"/>
      <w:numFmt w:val="lowerLetter"/>
      <w:lvlText w:val="%5."/>
      <w:lvlJc w:val="left"/>
      <w:pPr>
        <w:ind w:left="3358" w:hanging="360"/>
      </w:pPr>
      <w:rPr>
        <w:rFonts w:cs="Times New Roman"/>
      </w:rPr>
    </w:lvl>
    <w:lvl w:ilvl="5" w:tplc="041B001B" w:tentative="1">
      <w:start w:val="1"/>
      <w:numFmt w:val="lowerRoman"/>
      <w:lvlText w:val="%6."/>
      <w:lvlJc w:val="right"/>
      <w:pPr>
        <w:ind w:left="4078" w:hanging="180"/>
      </w:pPr>
      <w:rPr>
        <w:rFonts w:cs="Times New Roman"/>
      </w:rPr>
    </w:lvl>
    <w:lvl w:ilvl="6" w:tplc="041B000F" w:tentative="1">
      <w:start w:val="1"/>
      <w:numFmt w:val="decimal"/>
      <w:lvlText w:val="%7."/>
      <w:lvlJc w:val="left"/>
      <w:pPr>
        <w:ind w:left="4798" w:hanging="360"/>
      </w:pPr>
      <w:rPr>
        <w:rFonts w:cs="Times New Roman"/>
      </w:rPr>
    </w:lvl>
    <w:lvl w:ilvl="7" w:tplc="041B0019" w:tentative="1">
      <w:start w:val="1"/>
      <w:numFmt w:val="lowerLetter"/>
      <w:lvlText w:val="%8."/>
      <w:lvlJc w:val="left"/>
      <w:pPr>
        <w:ind w:left="5518" w:hanging="360"/>
      </w:pPr>
      <w:rPr>
        <w:rFonts w:cs="Times New Roman"/>
      </w:rPr>
    </w:lvl>
    <w:lvl w:ilvl="8" w:tplc="041B001B" w:tentative="1">
      <w:start w:val="1"/>
      <w:numFmt w:val="lowerRoman"/>
      <w:lvlText w:val="%9."/>
      <w:lvlJc w:val="right"/>
      <w:pPr>
        <w:ind w:left="6238" w:hanging="180"/>
      </w:pPr>
      <w:rPr>
        <w:rFonts w:cs="Times New Roman"/>
      </w:rPr>
    </w:lvl>
  </w:abstractNum>
  <w:abstractNum w:abstractNumId="14" w15:restartNumberingAfterBreak="0">
    <w:nsid w:val="54370EA0"/>
    <w:multiLevelType w:val="hybridMultilevel"/>
    <w:tmpl w:val="6AA001D6"/>
    <w:lvl w:ilvl="0" w:tplc="041B0001">
      <w:start w:val="1"/>
      <w:numFmt w:val="bullet"/>
      <w:lvlText w:val=""/>
      <w:lvlJc w:val="left"/>
      <w:pPr>
        <w:ind w:left="1506" w:hanging="360"/>
      </w:pPr>
      <w:rPr>
        <w:rFonts w:ascii="Symbol" w:hAnsi="Symbol" w:hint="default"/>
      </w:rPr>
    </w:lvl>
    <w:lvl w:ilvl="1" w:tplc="041B0003" w:tentative="1">
      <w:start w:val="1"/>
      <w:numFmt w:val="bullet"/>
      <w:lvlText w:val="o"/>
      <w:lvlJc w:val="left"/>
      <w:pPr>
        <w:ind w:left="2226" w:hanging="360"/>
      </w:pPr>
      <w:rPr>
        <w:rFonts w:ascii="Courier New" w:hAnsi="Courier New" w:hint="default"/>
      </w:rPr>
    </w:lvl>
    <w:lvl w:ilvl="2" w:tplc="041B0005" w:tentative="1">
      <w:start w:val="1"/>
      <w:numFmt w:val="bullet"/>
      <w:lvlText w:val=""/>
      <w:lvlJc w:val="left"/>
      <w:pPr>
        <w:ind w:left="2946" w:hanging="360"/>
      </w:pPr>
      <w:rPr>
        <w:rFonts w:ascii="Wingdings" w:hAnsi="Wingdings" w:hint="default"/>
      </w:rPr>
    </w:lvl>
    <w:lvl w:ilvl="3" w:tplc="041B0001" w:tentative="1">
      <w:start w:val="1"/>
      <w:numFmt w:val="bullet"/>
      <w:lvlText w:val=""/>
      <w:lvlJc w:val="left"/>
      <w:pPr>
        <w:ind w:left="3666" w:hanging="360"/>
      </w:pPr>
      <w:rPr>
        <w:rFonts w:ascii="Symbol" w:hAnsi="Symbol" w:hint="default"/>
      </w:rPr>
    </w:lvl>
    <w:lvl w:ilvl="4" w:tplc="041B0003" w:tentative="1">
      <w:start w:val="1"/>
      <w:numFmt w:val="bullet"/>
      <w:lvlText w:val="o"/>
      <w:lvlJc w:val="left"/>
      <w:pPr>
        <w:ind w:left="4386" w:hanging="360"/>
      </w:pPr>
      <w:rPr>
        <w:rFonts w:ascii="Courier New" w:hAnsi="Courier New" w:hint="default"/>
      </w:rPr>
    </w:lvl>
    <w:lvl w:ilvl="5" w:tplc="041B0005" w:tentative="1">
      <w:start w:val="1"/>
      <w:numFmt w:val="bullet"/>
      <w:lvlText w:val=""/>
      <w:lvlJc w:val="left"/>
      <w:pPr>
        <w:ind w:left="5106" w:hanging="360"/>
      </w:pPr>
      <w:rPr>
        <w:rFonts w:ascii="Wingdings" w:hAnsi="Wingdings" w:hint="default"/>
      </w:rPr>
    </w:lvl>
    <w:lvl w:ilvl="6" w:tplc="041B0001" w:tentative="1">
      <w:start w:val="1"/>
      <w:numFmt w:val="bullet"/>
      <w:lvlText w:val=""/>
      <w:lvlJc w:val="left"/>
      <w:pPr>
        <w:ind w:left="5826" w:hanging="360"/>
      </w:pPr>
      <w:rPr>
        <w:rFonts w:ascii="Symbol" w:hAnsi="Symbol" w:hint="default"/>
      </w:rPr>
    </w:lvl>
    <w:lvl w:ilvl="7" w:tplc="041B0003" w:tentative="1">
      <w:start w:val="1"/>
      <w:numFmt w:val="bullet"/>
      <w:lvlText w:val="o"/>
      <w:lvlJc w:val="left"/>
      <w:pPr>
        <w:ind w:left="6546" w:hanging="360"/>
      </w:pPr>
      <w:rPr>
        <w:rFonts w:ascii="Courier New" w:hAnsi="Courier New" w:hint="default"/>
      </w:rPr>
    </w:lvl>
    <w:lvl w:ilvl="8" w:tplc="041B0005" w:tentative="1">
      <w:start w:val="1"/>
      <w:numFmt w:val="bullet"/>
      <w:lvlText w:val=""/>
      <w:lvlJc w:val="left"/>
      <w:pPr>
        <w:ind w:left="7266" w:hanging="360"/>
      </w:pPr>
      <w:rPr>
        <w:rFonts w:ascii="Wingdings" w:hAnsi="Wingdings" w:hint="default"/>
      </w:rPr>
    </w:lvl>
  </w:abstractNum>
  <w:abstractNum w:abstractNumId="15" w15:restartNumberingAfterBreak="0">
    <w:nsid w:val="6D0072AA"/>
    <w:multiLevelType w:val="hybridMultilevel"/>
    <w:tmpl w:val="8A88FF30"/>
    <w:lvl w:ilvl="0" w:tplc="041B000F">
      <w:start w:val="1"/>
      <w:numFmt w:val="decimal"/>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6" w15:restartNumberingAfterBreak="0">
    <w:nsid w:val="6D3E2E60"/>
    <w:multiLevelType w:val="hybridMultilevel"/>
    <w:tmpl w:val="8F7058D4"/>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7" w15:restartNumberingAfterBreak="0">
    <w:nsid w:val="76E803D7"/>
    <w:multiLevelType w:val="hybridMultilevel"/>
    <w:tmpl w:val="3ACC32F6"/>
    <w:lvl w:ilvl="0" w:tplc="041B000F">
      <w:start w:val="1"/>
      <w:numFmt w:val="decimal"/>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7"/>
  </w:num>
  <w:num w:numId="14">
    <w:abstractNumId w:val="12"/>
  </w:num>
  <w:num w:numId="15">
    <w:abstractNumId w:val="16"/>
  </w:num>
  <w:num w:numId="16">
    <w:abstractNumId w:val="13"/>
  </w:num>
  <w:num w:numId="17">
    <w:abstractNumId w:val="15"/>
  </w:num>
  <w:num w:numId="18">
    <w:abstractNumId w:val="14"/>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embedSystemFonts/>
  <w:bordersDoNotSurroundHeader/>
  <w:bordersDoNotSurroundFooter/>
  <w:proofState w:spelling="clean" w:grammar="clean"/>
  <w:defaultTabStop w:val="720"/>
  <w:hyphenationZone w:val="425"/>
  <w:evenAndOddHeaders/>
  <w:drawingGridHorizontalSpacing w:val="181"/>
  <w:drawingGridVerticalSpacing w:val="181"/>
  <w:doNotShadeFormData/>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639E"/>
    <w:rsid w:val="0007494F"/>
    <w:rsid w:val="00091701"/>
    <w:rsid w:val="000B64A4"/>
    <w:rsid w:val="000E6BE4"/>
    <w:rsid w:val="00172CA2"/>
    <w:rsid w:val="00196447"/>
    <w:rsid w:val="001D06A5"/>
    <w:rsid w:val="001D433F"/>
    <w:rsid w:val="001E36DF"/>
    <w:rsid w:val="001F212F"/>
    <w:rsid w:val="003967AE"/>
    <w:rsid w:val="003B75FC"/>
    <w:rsid w:val="00447C3E"/>
    <w:rsid w:val="00491C9D"/>
    <w:rsid w:val="004D10CE"/>
    <w:rsid w:val="004F40A4"/>
    <w:rsid w:val="004F799E"/>
    <w:rsid w:val="0061639E"/>
    <w:rsid w:val="00683DD1"/>
    <w:rsid w:val="00701E0B"/>
    <w:rsid w:val="00705219"/>
    <w:rsid w:val="00793A02"/>
    <w:rsid w:val="007E4375"/>
    <w:rsid w:val="00842168"/>
    <w:rsid w:val="00854482"/>
    <w:rsid w:val="008C5E36"/>
    <w:rsid w:val="008D7CFE"/>
    <w:rsid w:val="008E7875"/>
    <w:rsid w:val="00932D15"/>
    <w:rsid w:val="009969A0"/>
    <w:rsid w:val="009D3548"/>
    <w:rsid w:val="009D5DC0"/>
    <w:rsid w:val="00A76069"/>
    <w:rsid w:val="00AF2074"/>
    <w:rsid w:val="00B1458B"/>
    <w:rsid w:val="00B7167C"/>
    <w:rsid w:val="00BA77A1"/>
    <w:rsid w:val="00BD2F34"/>
    <w:rsid w:val="00BF7954"/>
    <w:rsid w:val="00C756A6"/>
    <w:rsid w:val="00CF0796"/>
    <w:rsid w:val="00D517A3"/>
    <w:rsid w:val="00DB6D31"/>
    <w:rsid w:val="00DE10D6"/>
    <w:rsid w:val="00E839F3"/>
    <w:rsid w:val="00EA0A56"/>
    <w:rsid w:val="00EA40E9"/>
    <w:rsid w:val="00F53B40"/>
    <w:rsid w:val="00FC3A9D"/>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efaultImageDpi w14:val="0"/>
  <w15:docId w15:val="{E3A5AEB6-D1C3-41CB-908A-E9DD5E5D10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pPr>
      <w:widowControl w:val="0"/>
    </w:pPr>
    <w:rPr>
      <w:color w:val="000000"/>
      <w:sz w:val="24"/>
      <w:szCs w:val="24"/>
    </w:rPr>
  </w:style>
  <w:style w:type="paragraph" w:styleId="Nadpis3">
    <w:name w:val="heading 3"/>
    <w:basedOn w:val="Normlny"/>
    <w:next w:val="Normlnysozarkami"/>
    <w:link w:val="Nadpis3Char"/>
    <w:uiPriority w:val="9"/>
    <w:qFormat/>
    <w:rsid w:val="0061639E"/>
    <w:pPr>
      <w:widowControl/>
      <w:ind w:left="354"/>
      <w:jc w:val="both"/>
      <w:outlineLvl w:val="2"/>
    </w:pPr>
    <w:rPr>
      <w:b/>
      <w:color w:val="auto"/>
      <w:szCs w:val="20"/>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3Char">
    <w:name w:val="Nadpis 3 Char"/>
    <w:basedOn w:val="Predvolenpsmoodseku"/>
    <w:link w:val="Nadpis3"/>
    <w:uiPriority w:val="9"/>
    <w:locked/>
    <w:rsid w:val="0061639E"/>
    <w:rPr>
      <w:rFonts w:cs="Times New Roman"/>
      <w:b/>
      <w:sz w:val="20"/>
      <w:lang w:val="x-none" w:eastAsia="cs-CZ"/>
    </w:rPr>
  </w:style>
  <w:style w:type="character" w:customStyle="1" w:styleId="CharStyle3Exact">
    <w:name w:val="Char Style 3 Exact"/>
    <w:uiPriority w:val="99"/>
    <w:rPr>
      <w:b/>
      <w:u w:val="none"/>
    </w:rPr>
  </w:style>
  <w:style w:type="character" w:customStyle="1" w:styleId="CharStyle5Exact">
    <w:name w:val="Char Style 5 Exact"/>
    <w:uiPriority w:val="99"/>
    <w:rPr>
      <w:u w:val="none"/>
    </w:rPr>
  </w:style>
  <w:style w:type="character" w:customStyle="1" w:styleId="CharStyle6Exact">
    <w:name w:val="Char Style 6 Exact"/>
    <w:uiPriority w:val="99"/>
    <w:rPr>
      <w:rFonts w:ascii="Times New Roman" w:hAnsi="Times New Roman"/>
      <w:b/>
      <w:color w:val="000000"/>
      <w:spacing w:val="0"/>
      <w:w w:val="100"/>
      <w:position w:val="0"/>
      <w:sz w:val="24"/>
      <w:u w:val="none"/>
    </w:rPr>
  </w:style>
  <w:style w:type="character" w:customStyle="1" w:styleId="CharStyle8">
    <w:name w:val="Char Style 8"/>
    <w:link w:val="Style7"/>
    <w:uiPriority w:val="99"/>
    <w:locked/>
    <w:rPr>
      <w:rFonts w:ascii="Arial" w:hAnsi="Arial"/>
      <w:b/>
      <w:sz w:val="32"/>
      <w:u w:val="none"/>
    </w:rPr>
  </w:style>
  <w:style w:type="character" w:customStyle="1" w:styleId="CharStyle10">
    <w:name w:val="Char Style 10"/>
    <w:link w:val="Style9"/>
    <w:uiPriority w:val="99"/>
    <w:locked/>
    <w:rPr>
      <w:sz w:val="19"/>
      <w:u w:val="none"/>
    </w:rPr>
  </w:style>
  <w:style w:type="character" w:customStyle="1" w:styleId="CharStyle11">
    <w:name w:val="Char Style 11"/>
    <w:uiPriority w:val="99"/>
    <w:rPr>
      <w:sz w:val="28"/>
      <w:u w:val="none"/>
    </w:rPr>
  </w:style>
  <w:style w:type="character" w:customStyle="1" w:styleId="CharStyle12">
    <w:name w:val="Char Style 12"/>
    <w:uiPriority w:val="99"/>
  </w:style>
  <w:style w:type="character" w:customStyle="1" w:styleId="CharStyle14">
    <w:name w:val="Char Style 14"/>
    <w:link w:val="Style13"/>
    <w:uiPriority w:val="99"/>
    <w:locked/>
    <w:rPr>
      <w:u w:val="none"/>
    </w:rPr>
  </w:style>
  <w:style w:type="character" w:customStyle="1" w:styleId="CharStyle15">
    <w:name w:val="Char Style 15"/>
    <w:link w:val="Style4"/>
    <w:uiPriority w:val="99"/>
    <w:locked/>
    <w:rPr>
      <w:u w:val="none"/>
    </w:rPr>
  </w:style>
  <w:style w:type="character" w:customStyle="1" w:styleId="CharStyle17">
    <w:name w:val="Char Style 17"/>
    <w:link w:val="Style16"/>
    <w:uiPriority w:val="99"/>
    <w:locked/>
    <w:rPr>
      <w:b/>
      <w:sz w:val="28"/>
      <w:u w:val="none"/>
    </w:rPr>
  </w:style>
  <w:style w:type="character" w:customStyle="1" w:styleId="CharStyle18">
    <w:name w:val="Char Style 18"/>
    <w:link w:val="Style2"/>
    <w:uiPriority w:val="99"/>
    <w:locked/>
    <w:rPr>
      <w:b/>
      <w:u w:val="none"/>
    </w:rPr>
  </w:style>
  <w:style w:type="character" w:customStyle="1" w:styleId="CharStyle20">
    <w:name w:val="Char Style 20"/>
    <w:link w:val="Style19"/>
    <w:uiPriority w:val="99"/>
    <w:locked/>
    <w:rPr>
      <w:b/>
      <w:u w:val="none"/>
    </w:rPr>
  </w:style>
  <w:style w:type="character" w:customStyle="1" w:styleId="CharStyle22">
    <w:name w:val="Char Style 22"/>
    <w:link w:val="Style21"/>
    <w:uiPriority w:val="99"/>
    <w:locked/>
    <w:rPr>
      <w:b/>
      <w:u w:val="none"/>
    </w:rPr>
  </w:style>
  <w:style w:type="character" w:customStyle="1" w:styleId="CharStyle23">
    <w:name w:val="Char Style 23"/>
    <w:uiPriority w:val="99"/>
    <w:rPr>
      <w:rFonts w:ascii="Times New Roman" w:hAnsi="Times New Roman"/>
      <w:u w:val="single"/>
      <w:lang w:val="en-US" w:eastAsia="en-US"/>
    </w:rPr>
  </w:style>
  <w:style w:type="character" w:customStyle="1" w:styleId="CharStyle24">
    <w:name w:val="Char Style 24"/>
    <w:uiPriority w:val="99"/>
    <w:rPr>
      <w:u w:val="none"/>
    </w:rPr>
  </w:style>
  <w:style w:type="character" w:customStyle="1" w:styleId="CharStyle25">
    <w:name w:val="Char Style 25"/>
    <w:uiPriority w:val="99"/>
    <w:rPr>
      <w:b/>
      <w:u w:val="none"/>
    </w:rPr>
  </w:style>
  <w:style w:type="character" w:customStyle="1" w:styleId="CharStyle26">
    <w:name w:val="Char Style 26"/>
    <w:uiPriority w:val="99"/>
    <w:rPr>
      <w:b/>
      <w:sz w:val="20"/>
      <w:u w:val="none"/>
    </w:rPr>
  </w:style>
  <w:style w:type="character" w:customStyle="1" w:styleId="CharStyle28">
    <w:name w:val="Char Style 28"/>
    <w:link w:val="Style27"/>
    <w:uiPriority w:val="99"/>
    <w:locked/>
    <w:rPr>
      <w:sz w:val="40"/>
      <w:u w:val="none"/>
    </w:rPr>
  </w:style>
  <w:style w:type="character" w:customStyle="1" w:styleId="CharStyle30">
    <w:name w:val="Char Style 30"/>
    <w:link w:val="Style29"/>
    <w:uiPriority w:val="99"/>
    <w:locked/>
    <w:rPr>
      <w:b/>
      <w:u w:val="none"/>
    </w:rPr>
  </w:style>
  <w:style w:type="character" w:customStyle="1" w:styleId="CharStyle32">
    <w:name w:val="Char Style 32"/>
    <w:link w:val="Style31"/>
    <w:uiPriority w:val="99"/>
    <w:locked/>
    <w:rPr>
      <w:rFonts w:ascii="Arial" w:hAnsi="Arial"/>
      <w:sz w:val="24"/>
      <w:u w:val="none"/>
    </w:rPr>
  </w:style>
  <w:style w:type="character" w:customStyle="1" w:styleId="CharStyle33">
    <w:name w:val="Char Style 33"/>
    <w:uiPriority w:val="99"/>
    <w:rPr>
      <w:rFonts w:ascii="Times New Roman" w:hAnsi="Times New Roman"/>
      <w:b/>
      <w:sz w:val="24"/>
      <w:u w:val="none"/>
    </w:rPr>
  </w:style>
  <w:style w:type="character" w:customStyle="1" w:styleId="CharStyle35">
    <w:name w:val="Char Style 35"/>
    <w:link w:val="Style34"/>
    <w:uiPriority w:val="99"/>
    <w:locked/>
    <w:rPr>
      <w:sz w:val="28"/>
      <w:u w:val="none"/>
    </w:rPr>
  </w:style>
  <w:style w:type="character" w:customStyle="1" w:styleId="CharStyle37">
    <w:name w:val="Char Style 37"/>
    <w:link w:val="Style36"/>
    <w:uiPriority w:val="99"/>
    <w:locked/>
    <w:rPr>
      <w:b/>
      <w:u w:val="none"/>
    </w:rPr>
  </w:style>
  <w:style w:type="character" w:customStyle="1" w:styleId="CharStyle39">
    <w:name w:val="Char Style 39"/>
    <w:link w:val="Style38"/>
    <w:uiPriority w:val="99"/>
    <w:locked/>
    <w:rPr>
      <w:u w:val="none"/>
    </w:rPr>
  </w:style>
  <w:style w:type="character" w:customStyle="1" w:styleId="CharStyle41">
    <w:name w:val="Char Style 41"/>
    <w:link w:val="Style40"/>
    <w:uiPriority w:val="99"/>
    <w:locked/>
    <w:rPr>
      <w:u w:val="none"/>
    </w:rPr>
  </w:style>
  <w:style w:type="character" w:customStyle="1" w:styleId="CharStyle42">
    <w:name w:val="Char Style 42"/>
    <w:uiPriority w:val="99"/>
    <w:rPr>
      <w:b/>
      <w:u w:val="none"/>
    </w:rPr>
  </w:style>
  <w:style w:type="character" w:customStyle="1" w:styleId="CharStyle43">
    <w:name w:val="Char Style 43"/>
    <w:uiPriority w:val="99"/>
    <w:rPr>
      <w:b/>
      <w:u w:val="none"/>
    </w:rPr>
  </w:style>
  <w:style w:type="character" w:customStyle="1" w:styleId="CharStyle44">
    <w:name w:val="Char Style 44"/>
    <w:uiPriority w:val="99"/>
    <w:rPr>
      <w:b/>
      <w:sz w:val="20"/>
      <w:u w:val="none"/>
    </w:rPr>
  </w:style>
  <w:style w:type="paragraph" w:customStyle="1" w:styleId="Style2">
    <w:name w:val="Style 2"/>
    <w:basedOn w:val="Normlny"/>
    <w:link w:val="CharStyle18"/>
    <w:uiPriority w:val="99"/>
    <w:pPr>
      <w:shd w:val="clear" w:color="auto" w:fill="FFFFFF"/>
      <w:spacing w:line="266" w:lineRule="exact"/>
      <w:ind w:hanging="380"/>
      <w:jc w:val="both"/>
    </w:pPr>
    <w:rPr>
      <w:b/>
      <w:bCs/>
      <w:color w:val="auto"/>
    </w:rPr>
  </w:style>
  <w:style w:type="paragraph" w:customStyle="1" w:styleId="Style4">
    <w:name w:val="Style 4"/>
    <w:basedOn w:val="Normlny"/>
    <w:link w:val="CharStyle15"/>
    <w:uiPriority w:val="99"/>
    <w:pPr>
      <w:shd w:val="clear" w:color="auto" w:fill="FFFFFF"/>
      <w:spacing w:before="260" w:line="266" w:lineRule="exact"/>
      <w:ind w:hanging="460"/>
    </w:pPr>
    <w:rPr>
      <w:color w:val="auto"/>
    </w:rPr>
  </w:style>
  <w:style w:type="paragraph" w:customStyle="1" w:styleId="Style7">
    <w:name w:val="Style 7"/>
    <w:basedOn w:val="Normlny"/>
    <w:link w:val="CharStyle8"/>
    <w:uiPriority w:val="99"/>
    <w:pPr>
      <w:shd w:val="clear" w:color="auto" w:fill="FFFFFF"/>
      <w:spacing w:after="260" w:line="365" w:lineRule="exact"/>
      <w:ind w:hanging="1620"/>
      <w:outlineLvl w:val="1"/>
    </w:pPr>
    <w:rPr>
      <w:rFonts w:ascii="Arial" w:hAnsi="Arial" w:cs="Arial"/>
      <w:b/>
      <w:bCs/>
      <w:color w:val="auto"/>
      <w:sz w:val="32"/>
      <w:szCs w:val="32"/>
    </w:rPr>
  </w:style>
  <w:style w:type="paragraph" w:customStyle="1" w:styleId="Style9">
    <w:name w:val="Style 9"/>
    <w:basedOn w:val="Normlny"/>
    <w:link w:val="CharStyle10"/>
    <w:uiPriority w:val="99"/>
    <w:pPr>
      <w:shd w:val="clear" w:color="auto" w:fill="FFFFFF"/>
      <w:spacing w:line="310" w:lineRule="exact"/>
    </w:pPr>
    <w:rPr>
      <w:color w:val="auto"/>
      <w:sz w:val="19"/>
      <w:szCs w:val="19"/>
    </w:rPr>
  </w:style>
  <w:style w:type="paragraph" w:customStyle="1" w:styleId="Style13">
    <w:name w:val="Style 13"/>
    <w:basedOn w:val="Normlny"/>
    <w:link w:val="CharStyle14"/>
    <w:uiPriority w:val="99"/>
    <w:pPr>
      <w:shd w:val="clear" w:color="auto" w:fill="FFFFFF"/>
      <w:spacing w:before="260" w:after="260" w:line="274" w:lineRule="exact"/>
      <w:jc w:val="both"/>
    </w:pPr>
    <w:rPr>
      <w:color w:val="auto"/>
    </w:rPr>
  </w:style>
  <w:style w:type="paragraph" w:customStyle="1" w:styleId="Style16">
    <w:name w:val="Style 16"/>
    <w:basedOn w:val="Normlny"/>
    <w:link w:val="CharStyle17"/>
    <w:uiPriority w:val="99"/>
    <w:pPr>
      <w:shd w:val="clear" w:color="auto" w:fill="FFFFFF"/>
      <w:spacing w:line="310" w:lineRule="exact"/>
      <w:jc w:val="center"/>
      <w:outlineLvl w:val="4"/>
    </w:pPr>
    <w:rPr>
      <w:b/>
      <w:bCs/>
      <w:color w:val="auto"/>
      <w:sz w:val="28"/>
      <w:szCs w:val="28"/>
    </w:rPr>
  </w:style>
  <w:style w:type="paragraph" w:customStyle="1" w:styleId="Style19">
    <w:name w:val="Style 19"/>
    <w:basedOn w:val="Normlny"/>
    <w:link w:val="CharStyle20"/>
    <w:uiPriority w:val="99"/>
    <w:pPr>
      <w:shd w:val="clear" w:color="auto" w:fill="FFFFFF"/>
      <w:spacing w:before="260" w:line="274" w:lineRule="exact"/>
      <w:jc w:val="center"/>
      <w:outlineLvl w:val="5"/>
    </w:pPr>
    <w:rPr>
      <w:b/>
      <w:bCs/>
      <w:color w:val="auto"/>
    </w:rPr>
  </w:style>
  <w:style w:type="paragraph" w:customStyle="1" w:styleId="Style21">
    <w:name w:val="Style 21"/>
    <w:basedOn w:val="Normlny"/>
    <w:link w:val="CharStyle22"/>
    <w:uiPriority w:val="99"/>
    <w:pPr>
      <w:shd w:val="clear" w:color="auto" w:fill="FFFFFF"/>
      <w:spacing w:before="260" w:line="266" w:lineRule="exact"/>
      <w:jc w:val="center"/>
      <w:outlineLvl w:val="3"/>
    </w:pPr>
    <w:rPr>
      <w:b/>
      <w:bCs/>
      <w:color w:val="auto"/>
    </w:rPr>
  </w:style>
  <w:style w:type="paragraph" w:customStyle="1" w:styleId="Style27">
    <w:name w:val="Style 27"/>
    <w:basedOn w:val="Normlny"/>
    <w:link w:val="CharStyle28"/>
    <w:uiPriority w:val="99"/>
    <w:pPr>
      <w:shd w:val="clear" w:color="auto" w:fill="FFFFFF"/>
      <w:spacing w:line="442" w:lineRule="exact"/>
      <w:outlineLvl w:val="0"/>
    </w:pPr>
    <w:rPr>
      <w:color w:val="auto"/>
      <w:sz w:val="40"/>
      <w:szCs w:val="40"/>
    </w:rPr>
  </w:style>
  <w:style w:type="paragraph" w:customStyle="1" w:styleId="Style29">
    <w:name w:val="Style 29"/>
    <w:basedOn w:val="Normlny"/>
    <w:link w:val="CharStyle30"/>
    <w:uiPriority w:val="99"/>
    <w:pPr>
      <w:shd w:val="clear" w:color="auto" w:fill="FFFFFF"/>
      <w:spacing w:after="320" w:line="266" w:lineRule="exact"/>
      <w:jc w:val="both"/>
    </w:pPr>
    <w:rPr>
      <w:b/>
      <w:bCs/>
      <w:color w:val="auto"/>
    </w:rPr>
  </w:style>
  <w:style w:type="paragraph" w:customStyle="1" w:styleId="Style31">
    <w:name w:val="Style 31"/>
    <w:basedOn w:val="Normlny"/>
    <w:link w:val="CharStyle32"/>
    <w:uiPriority w:val="99"/>
    <w:pPr>
      <w:shd w:val="clear" w:color="auto" w:fill="FFFFFF"/>
      <w:spacing w:before="320" w:line="270" w:lineRule="exact"/>
      <w:jc w:val="both"/>
    </w:pPr>
    <w:rPr>
      <w:rFonts w:ascii="Arial" w:hAnsi="Arial" w:cs="Arial"/>
      <w:color w:val="auto"/>
    </w:rPr>
  </w:style>
  <w:style w:type="paragraph" w:customStyle="1" w:styleId="Style34">
    <w:name w:val="Style 34"/>
    <w:basedOn w:val="Normlny"/>
    <w:link w:val="CharStyle35"/>
    <w:uiPriority w:val="99"/>
    <w:pPr>
      <w:shd w:val="clear" w:color="auto" w:fill="FFFFFF"/>
      <w:spacing w:before="580" w:line="310" w:lineRule="exact"/>
      <w:jc w:val="center"/>
      <w:outlineLvl w:val="2"/>
    </w:pPr>
    <w:rPr>
      <w:color w:val="auto"/>
      <w:sz w:val="28"/>
      <w:szCs w:val="28"/>
    </w:rPr>
  </w:style>
  <w:style w:type="paragraph" w:customStyle="1" w:styleId="Style36">
    <w:name w:val="Style 36"/>
    <w:basedOn w:val="Normlny"/>
    <w:link w:val="CharStyle37"/>
    <w:uiPriority w:val="99"/>
    <w:pPr>
      <w:shd w:val="clear" w:color="auto" w:fill="FFFFFF"/>
      <w:spacing w:line="266" w:lineRule="exact"/>
    </w:pPr>
    <w:rPr>
      <w:b/>
      <w:bCs/>
      <w:color w:val="auto"/>
    </w:rPr>
  </w:style>
  <w:style w:type="paragraph" w:customStyle="1" w:styleId="Style38">
    <w:name w:val="Style 38"/>
    <w:basedOn w:val="Normlny"/>
    <w:link w:val="CharStyle39"/>
    <w:uiPriority w:val="99"/>
    <w:pPr>
      <w:shd w:val="clear" w:color="auto" w:fill="FFFFFF"/>
      <w:spacing w:line="266" w:lineRule="exact"/>
      <w:jc w:val="both"/>
    </w:pPr>
    <w:rPr>
      <w:color w:val="auto"/>
    </w:rPr>
  </w:style>
  <w:style w:type="paragraph" w:customStyle="1" w:styleId="Style40">
    <w:name w:val="Style 40"/>
    <w:basedOn w:val="Normlny"/>
    <w:link w:val="CharStyle41"/>
    <w:uiPriority w:val="99"/>
    <w:pPr>
      <w:shd w:val="clear" w:color="auto" w:fill="FFFFFF"/>
      <w:spacing w:line="269" w:lineRule="exact"/>
      <w:jc w:val="both"/>
    </w:pPr>
    <w:rPr>
      <w:color w:val="auto"/>
    </w:rPr>
  </w:style>
  <w:style w:type="paragraph" w:styleId="Hlavika">
    <w:name w:val="header"/>
    <w:basedOn w:val="Normlny"/>
    <w:link w:val="HlavikaChar"/>
    <w:uiPriority w:val="99"/>
    <w:unhideWhenUsed/>
    <w:rsid w:val="0061639E"/>
    <w:pPr>
      <w:tabs>
        <w:tab w:val="center" w:pos="4536"/>
        <w:tab w:val="right" w:pos="9072"/>
      </w:tabs>
    </w:pPr>
  </w:style>
  <w:style w:type="character" w:customStyle="1" w:styleId="HlavikaChar">
    <w:name w:val="Hlavička Char"/>
    <w:basedOn w:val="Predvolenpsmoodseku"/>
    <w:link w:val="Hlavika"/>
    <w:uiPriority w:val="99"/>
    <w:locked/>
    <w:rsid w:val="0061639E"/>
    <w:rPr>
      <w:rFonts w:cs="Times New Roman"/>
      <w:color w:val="000000"/>
    </w:rPr>
  </w:style>
  <w:style w:type="paragraph" w:styleId="Pta">
    <w:name w:val="footer"/>
    <w:basedOn w:val="Normlny"/>
    <w:link w:val="PtaChar"/>
    <w:uiPriority w:val="99"/>
    <w:unhideWhenUsed/>
    <w:rsid w:val="0061639E"/>
    <w:pPr>
      <w:tabs>
        <w:tab w:val="center" w:pos="4536"/>
        <w:tab w:val="right" w:pos="9072"/>
      </w:tabs>
    </w:pPr>
  </w:style>
  <w:style w:type="character" w:customStyle="1" w:styleId="PtaChar">
    <w:name w:val="Päta Char"/>
    <w:basedOn w:val="Predvolenpsmoodseku"/>
    <w:link w:val="Pta"/>
    <w:uiPriority w:val="99"/>
    <w:locked/>
    <w:rsid w:val="0061639E"/>
    <w:rPr>
      <w:rFonts w:cs="Times New Roman"/>
      <w:color w:val="000000"/>
    </w:rPr>
  </w:style>
  <w:style w:type="character" w:customStyle="1" w:styleId="CharStyle13">
    <w:name w:val="Char Style 13"/>
    <w:link w:val="Style12"/>
    <w:uiPriority w:val="99"/>
    <w:locked/>
    <w:rsid w:val="0061639E"/>
    <w:rPr>
      <w:rFonts w:ascii="Arial" w:hAnsi="Arial"/>
      <w:b/>
      <w:shd w:val="clear" w:color="auto" w:fill="FFFFFF"/>
    </w:rPr>
  </w:style>
  <w:style w:type="paragraph" w:customStyle="1" w:styleId="Style12">
    <w:name w:val="Style 12"/>
    <w:basedOn w:val="Normlny"/>
    <w:link w:val="CharStyle13"/>
    <w:uiPriority w:val="99"/>
    <w:rsid w:val="0061639E"/>
    <w:pPr>
      <w:shd w:val="clear" w:color="auto" w:fill="FFFFFF"/>
      <w:spacing w:after="480" w:line="246" w:lineRule="exact"/>
      <w:jc w:val="center"/>
      <w:outlineLvl w:val="4"/>
    </w:pPr>
    <w:rPr>
      <w:rFonts w:ascii="Arial" w:hAnsi="Arial" w:cs="Arial"/>
      <w:b/>
      <w:bCs/>
      <w:color w:val="auto"/>
    </w:rPr>
  </w:style>
  <w:style w:type="paragraph" w:styleId="Bezriadkovania">
    <w:name w:val="No Spacing"/>
    <w:uiPriority w:val="1"/>
    <w:qFormat/>
    <w:rsid w:val="0061639E"/>
    <w:pPr>
      <w:widowControl w:val="0"/>
    </w:pPr>
    <w:rPr>
      <w:color w:val="000000"/>
      <w:sz w:val="24"/>
      <w:szCs w:val="24"/>
    </w:rPr>
  </w:style>
  <w:style w:type="paragraph" w:styleId="Nzov">
    <w:name w:val="Title"/>
    <w:basedOn w:val="Normlny"/>
    <w:link w:val="NzovChar"/>
    <w:uiPriority w:val="10"/>
    <w:qFormat/>
    <w:rsid w:val="0061639E"/>
    <w:pPr>
      <w:widowControl/>
      <w:jc w:val="center"/>
    </w:pPr>
    <w:rPr>
      <w:rFonts w:ascii="Arial Black" w:hAnsi="Arial Black" w:cs="Arial Unicode MS"/>
      <w:bCs/>
      <w:i/>
      <w:iCs/>
      <w:color w:val="FF0000"/>
      <w:sz w:val="48"/>
      <w:szCs w:val="22"/>
      <w:lang w:eastAsia="en-US" w:bidi="si-LK"/>
    </w:rPr>
  </w:style>
  <w:style w:type="character" w:customStyle="1" w:styleId="NzovChar">
    <w:name w:val="Názov Char"/>
    <w:basedOn w:val="Predvolenpsmoodseku"/>
    <w:link w:val="Nzov"/>
    <w:uiPriority w:val="10"/>
    <w:locked/>
    <w:rsid w:val="0061639E"/>
    <w:rPr>
      <w:rFonts w:ascii="Arial Black" w:hAnsi="Arial Black" w:cs="Times New Roman"/>
      <w:i/>
      <w:color w:val="FF0000"/>
      <w:sz w:val="22"/>
      <w:lang w:val="x-none" w:eastAsia="en-US"/>
    </w:rPr>
  </w:style>
  <w:style w:type="paragraph" w:styleId="Normlnysozarkami">
    <w:name w:val="Normal Indent"/>
    <w:basedOn w:val="Normlny"/>
    <w:uiPriority w:val="99"/>
    <w:semiHidden/>
    <w:unhideWhenUsed/>
    <w:rsid w:val="0061639E"/>
    <w:pPr>
      <w:ind w:left="708"/>
    </w:pPr>
  </w:style>
  <w:style w:type="paragraph" w:styleId="Odsekzoznamu">
    <w:name w:val="List Paragraph"/>
    <w:aliases w:val="body,Odsek zoznamu2"/>
    <w:basedOn w:val="Normlny"/>
    <w:link w:val="OdsekzoznamuChar"/>
    <w:uiPriority w:val="34"/>
    <w:qFormat/>
    <w:rsid w:val="00842168"/>
    <w:pPr>
      <w:widowControl/>
      <w:ind w:left="708"/>
    </w:pPr>
    <w:rPr>
      <w:rFonts w:ascii="Arial" w:hAnsi="Arial" w:cs="Arial"/>
      <w:noProof/>
      <w:color w:val="auto"/>
      <w:sz w:val="22"/>
      <w:szCs w:val="22"/>
    </w:rPr>
  </w:style>
  <w:style w:type="character" w:customStyle="1" w:styleId="OdsekzoznamuChar">
    <w:name w:val="Odsek zoznamu Char"/>
    <w:aliases w:val="body Char,Odsek zoznamu2 Char"/>
    <w:link w:val="Odsekzoznamu"/>
    <w:uiPriority w:val="34"/>
    <w:locked/>
    <w:rsid w:val="00842168"/>
    <w:rPr>
      <w:rFonts w:ascii="Arial" w:hAnsi="Arial"/>
      <w:noProof/>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691867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8</Pages>
  <Words>4835</Words>
  <Characters>27566</Characters>
  <Application>Microsoft Office Word</Application>
  <DocSecurity>0</DocSecurity>
  <Lines>229</Lines>
  <Paragraphs>64</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32337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pravne</dc:creator>
  <cp:keywords/>
  <dc:description/>
  <cp:lastModifiedBy>Daniš Martin</cp:lastModifiedBy>
  <cp:revision>8</cp:revision>
  <dcterms:created xsi:type="dcterms:W3CDTF">2018-10-10T07:45:00Z</dcterms:created>
  <dcterms:modified xsi:type="dcterms:W3CDTF">2018-10-11T10:26:00Z</dcterms:modified>
</cp:coreProperties>
</file>