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7AE739A8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6C2BB8" w:rsidRPr="00BE1ABC">
        <w:rPr>
          <w:sz w:val="24"/>
          <w:szCs w:val="24"/>
        </w:rPr>
        <w:t>S.</w:t>
      </w:r>
      <w:r w:rsidR="00715240" w:rsidRPr="00BE1ABC">
        <w:rPr>
          <w:sz w:val="24"/>
          <w:szCs w:val="24"/>
        </w:rPr>
        <w:t>270.</w:t>
      </w:r>
      <w:r w:rsidR="00BE1ABC" w:rsidRPr="00BE1ABC">
        <w:rPr>
          <w:sz w:val="24"/>
          <w:szCs w:val="24"/>
        </w:rPr>
        <w:t>4</w:t>
      </w:r>
      <w:r w:rsidR="00715240" w:rsidRPr="00BE1ABC">
        <w:rPr>
          <w:sz w:val="24"/>
          <w:szCs w:val="24"/>
        </w:rPr>
        <w:t>.20</w:t>
      </w:r>
      <w:r w:rsidR="00FF660B" w:rsidRPr="00BE1ABC">
        <w:rPr>
          <w:sz w:val="24"/>
          <w:szCs w:val="24"/>
        </w:rPr>
        <w:t>2</w:t>
      </w:r>
      <w:r w:rsidR="00911E8A" w:rsidRPr="00BE1ABC">
        <w:rPr>
          <w:sz w:val="24"/>
          <w:szCs w:val="24"/>
        </w:rPr>
        <w:t>4</w:t>
      </w:r>
      <w:r w:rsidRPr="00BE1ABC">
        <w:rPr>
          <w:sz w:val="24"/>
          <w:szCs w:val="24"/>
        </w:rPr>
        <w:t>)</w:t>
      </w:r>
      <w:r w:rsidRPr="00267243">
        <w:rPr>
          <w:sz w:val="24"/>
          <w:szCs w:val="24"/>
        </w:rPr>
        <w:t xml:space="preserve">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31AD788E" w14:textId="3C5C8EBF" w:rsidR="00655868" w:rsidRPr="005C325C" w:rsidRDefault="00715240" w:rsidP="006558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pn. </w:t>
      </w:r>
      <w:bookmarkStart w:id="0" w:name="_Hlk71744969"/>
      <w:r w:rsidR="006C2BB8" w:rsidRPr="006C2BB8">
        <w:rPr>
          <w:b/>
          <w:bCs/>
          <w:i/>
          <w:iCs/>
          <w:sz w:val="28"/>
          <w:szCs w:val="40"/>
        </w:rPr>
        <w:t xml:space="preserve">Przebudowa </w:t>
      </w:r>
      <w:bookmarkEnd w:id="0"/>
      <w:r w:rsidR="00911E8A" w:rsidRPr="00911E8A">
        <w:rPr>
          <w:rFonts w:eastAsiaTheme="minorHAnsi"/>
          <w:b/>
          <w:bCs/>
          <w:i/>
          <w:iCs/>
          <w:sz w:val="28"/>
          <w:szCs w:val="28"/>
          <w:lang w:eastAsia="en-US"/>
        </w:rPr>
        <w:t>drogi stokowej w oddz.nr 137 w Leśnictwie Korbielów</w:t>
      </w:r>
    </w:p>
    <w:p w14:paraId="4DDFE742" w14:textId="77777777" w:rsidR="00911E8A" w:rsidRDefault="00911E8A" w:rsidP="00672086">
      <w:pPr>
        <w:ind w:left="709" w:hanging="709"/>
        <w:jc w:val="center"/>
        <w:rPr>
          <w:sz w:val="24"/>
          <w:szCs w:val="24"/>
        </w:rPr>
      </w:pPr>
    </w:p>
    <w:p w14:paraId="6853E9DA" w14:textId="45DD179E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77777777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4D227DEB" w14:textId="77777777" w:rsidR="00AF382D" w:rsidRDefault="00AF382D" w:rsidP="00672086">
      <w:pPr>
        <w:ind w:left="709" w:hanging="709"/>
        <w:jc w:val="center"/>
        <w:rPr>
          <w:sz w:val="24"/>
          <w:szCs w:val="24"/>
        </w:rPr>
      </w:pPr>
    </w:p>
    <w:p w14:paraId="3F7E7A85" w14:textId="48801594" w:rsidR="00AF382D" w:rsidRPr="00EC113E" w:rsidRDefault="00BF51AF" w:rsidP="00AF382D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>
        <w:rPr>
          <w:sz w:val="24"/>
          <w:szCs w:val="24"/>
        </w:rPr>
        <w:t>1.</w:t>
      </w:r>
      <w:r w:rsidR="00AF382D">
        <w:rPr>
          <w:sz w:val="24"/>
          <w:szCs w:val="24"/>
        </w:rPr>
        <w:tab/>
      </w:r>
      <w:r w:rsidR="00AF382D" w:rsidRPr="00EC113E">
        <w:rPr>
          <w:sz w:val="24"/>
          <w:szCs w:val="24"/>
        </w:rPr>
        <w:t xml:space="preserve">Projekt </w:t>
      </w:r>
      <w:r w:rsidR="00AF382D">
        <w:rPr>
          <w:sz w:val="24"/>
          <w:szCs w:val="24"/>
        </w:rPr>
        <w:t>budowalny</w:t>
      </w:r>
    </w:p>
    <w:p w14:paraId="722F1A74" w14:textId="502FDD08" w:rsidR="00AF382D" w:rsidRPr="00911E8A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EC113E">
        <w:rPr>
          <w:sz w:val="24"/>
          <w:szCs w:val="24"/>
        </w:rPr>
        <w:t>1.1.</w:t>
      </w:r>
      <w:r w:rsidR="00AF382D" w:rsidRPr="00EC113E">
        <w:rPr>
          <w:b/>
          <w:bCs/>
          <w:sz w:val="24"/>
          <w:szCs w:val="24"/>
        </w:rPr>
        <w:tab/>
      </w:r>
      <w:r w:rsidR="00AF382D" w:rsidRPr="00911E8A">
        <w:rPr>
          <w:sz w:val="24"/>
          <w:szCs w:val="24"/>
        </w:rPr>
        <w:t>Informacja BIOZ</w:t>
      </w:r>
    </w:p>
    <w:p w14:paraId="1416C1B0" w14:textId="36B4B06F" w:rsidR="00AF382D" w:rsidRPr="00AF382D" w:rsidRDefault="00BF51AF" w:rsidP="00BF51AF">
      <w:pPr>
        <w:autoSpaceDE w:val="0"/>
        <w:autoSpaceDN w:val="0"/>
        <w:adjustRightInd w:val="0"/>
        <w:spacing w:before="120"/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AF382D">
        <w:rPr>
          <w:sz w:val="24"/>
          <w:szCs w:val="24"/>
        </w:rPr>
        <w:t>1.2.</w:t>
      </w:r>
      <w:r w:rsidR="00AF382D" w:rsidRPr="00AF382D">
        <w:rPr>
          <w:sz w:val="24"/>
          <w:szCs w:val="24"/>
        </w:rPr>
        <w:tab/>
        <w:t>Rys. 1 – Przekroje normalne</w:t>
      </w:r>
    </w:p>
    <w:p w14:paraId="481145FE" w14:textId="7F55950C" w:rsidR="00AF382D" w:rsidRPr="00AF382D" w:rsidRDefault="00BF51AF" w:rsidP="00BF51AF">
      <w:pPr>
        <w:autoSpaceDE w:val="0"/>
        <w:autoSpaceDN w:val="0"/>
        <w:adjustRightInd w:val="0"/>
        <w:spacing w:before="120"/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AF382D">
        <w:rPr>
          <w:sz w:val="24"/>
          <w:szCs w:val="24"/>
        </w:rPr>
        <w:t>1.3.</w:t>
      </w:r>
      <w:r w:rsidR="00AF382D" w:rsidRPr="00AF382D">
        <w:rPr>
          <w:sz w:val="24"/>
          <w:szCs w:val="24"/>
        </w:rPr>
        <w:tab/>
      </w:r>
      <w:r w:rsidR="00AF382D">
        <w:rPr>
          <w:sz w:val="24"/>
          <w:szCs w:val="24"/>
        </w:rPr>
        <w:t>Opis techniczny – projekt zagospodarowania terenu</w:t>
      </w:r>
    </w:p>
    <w:p w14:paraId="59B6FEEF" w14:textId="74A48E93" w:rsidR="00AF382D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EC113E">
        <w:rPr>
          <w:sz w:val="24"/>
          <w:szCs w:val="24"/>
        </w:rPr>
        <w:t>1.</w:t>
      </w:r>
      <w:r w:rsidR="00AF382D">
        <w:rPr>
          <w:sz w:val="24"/>
          <w:szCs w:val="24"/>
        </w:rPr>
        <w:t>4</w:t>
      </w:r>
      <w:r w:rsidR="00AF382D" w:rsidRPr="00EC113E">
        <w:rPr>
          <w:sz w:val="24"/>
          <w:szCs w:val="24"/>
        </w:rPr>
        <w:t>.</w:t>
      </w:r>
      <w:r w:rsidR="00AF382D" w:rsidRPr="00EC113E">
        <w:rPr>
          <w:sz w:val="24"/>
          <w:szCs w:val="24"/>
        </w:rPr>
        <w:tab/>
      </w:r>
      <w:r w:rsidR="00AF382D">
        <w:rPr>
          <w:sz w:val="24"/>
          <w:szCs w:val="24"/>
        </w:rPr>
        <w:t>Opis techniczny – projekt archit</w:t>
      </w:r>
      <w:r w:rsidR="00911E8A">
        <w:rPr>
          <w:sz w:val="24"/>
          <w:szCs w:val="24"/>
        </w:rPr>
        <w:t>ektoniczno- budowlany</w:t>
      </w:r>
    </w:p>
    <w:p w14:paraId="2D8A0ECF" w14:textId="2E4A311F" w:rsidR="00911E8A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EC113E">
        <w:rPr>
          <w:sz w:val="24"/>
          <w:szCs w:val="24"/>
        </w:rPr>
        <w:t>1.</w:t>
      </w:r>
      <w:r w:rsidR="00AF382D">
        <w:rPr>
          <w:sz w:val="24"/>
          <w:szCs w:val="24"/>
        </w:rPr>
        <w:t>5</w:t>
      </w:r>
      <w:r w:rsidR="00AF382D" w:rsidRPr="00EC113E">
        <w:rPr>
          <w:sz w:val="24"/>
          <w:szCs w:val="24"/>
        </w:rPr>
        <w:t>.</w:t>
      </w:r>
      <w:r w:rsidR="00AF382D" w:rsidRPr="00EC113E">
        <w:rPr>
          <w:sz w:val="24"/>
          <w:szCs w:val="24"/>
        </w:rPr>
        <w:tab/>
      </w:r>
      <w:r w:rsidR="00AF382D">
        <w:rPr>
          <w:sz w:val="24"/>
          <w:szCs w:val="24"/>
        </w:rPr>
        <w:t xml:space="preserve">Rys. </w:t>
      </w:r>
      <w:r w:rsidR="00911E8A">
        <w:rPr>
          <w:sz w:val="24"/>
          <w:szCs w:val="24"/>
        </w:rPr>
        <w:t>2</w:t>
      </w:r>
      <w:r w:rsidR="00AF382D">
        <w:rPr>
          <w:sz w:val="24"/>
          <w:szCs w:val="24"/>
        </w:rPr>
        <w:t xml:space="preserve"> - </w:t>
      </w:r>
      <w:r w:rsidR="00911E8A">
        <w:rPr>
          <w:sz w:val="24"/>
          <w:szCs w:val="24"/>
        </w:rPr>
        <w:t xml:space="preserve">Profil podłużny </w:t>
      </w:r>
    </w:p>
    <w:p w14:paraId="5835DA20" w14:textId="36D2F1B2" w:rsidR="00911E8A" w:rsidRDefault="00BF51AF" w:rsidP="00BF51AF">
      <w:pPr>
        <w:spacing w:before="120"/>
        <w:ind w:left="1134" w:hanging="708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 w:rsidRPr="00EC113E">
        <w:rPr>
          <w:sz w:val="24"/>
          <w:szCs w:val="24"/>
        </w:rPr>
        <w:t>1.</w:t>
      </w:r>
      <w:r w:rsidR="00AF382D">
        <w:rPr>
          <w:sz w:val="24"/>
          <w:szCs w:val="24"/>
        </w:rPr>
        <w:t>6</w:t>
      </w:r>
      <w:r w:rsidR="00AF382D" w:rsidRPr="00EC113E">
        <w:rPr>
          <w:sz w:val="24"/>
          <w:szCs w:val="24"/>
        </w:rPr>
        <w:t>.</w:t>
      </w:r>
      <w:r w:rsidR="00AF382D" w:rsidRPr="00EC113E">
        <w:rPr>
          <w:sz w:val="24"/>
          <w:szCs w:val="24"/>
        </w:rPr>
        <w:tab/>
      </w:r>
      <w:r w:rsidR="00911E8A" w:rsidRPr="005A3958">
        <w:rPr>
          <w:sz w:val="24"/>
          <w:szCs w:val="24"/>
        </w:rPr>
        <w:t xml:space="preserve">Rys. </w:t>
      </w:r>
      <w:r w:rsidR="00911E8A">
        <w:rPr>
          <w:sz w:val="24"/>
          <w:szCs w:val="24"/>
        </w:rPr>
        <w:t>3</w:t>
      </w:r>
      <w:r w:rsidR="00911E8A" w:rsidRPr="005A3958">
        <w:rPr>
          <w:sz w:val="24"/>
          <w:szCs w:val="24"/>
        </w:rPr>
        <w:t xml:space="preserve"> </w:t>
      </w:r>
      <w:r w:rsidR="00911E8A">
        <w:rPr>
          <w:sz w:val="24"/>
          <w:szCs w:val="24"/>
        </w:rPr>
        <w:t xml:space="preserve">– </w:t>
      </w:r>
      <w:r w:rsidR="00911E8A" w:rsidRPr="005A3958">
        <w:rPr>
          <w:sz w:val="24"/>
          <w:szCs w:val="24"/>
        </w:rPr>
        <w:t>P</w:t>
      </w:r>
      <w:r w:rsidR="00911E8A">
        <w:rPr>
          <w:sz w:val="24"/>
          <w:szCs w:val="24"/>
        </w:rPr>
        <w:t xml:space="preserve">rzepusty </w:t>
      </w:r>
    </w:p>
    <w:p w14:paraId="7E0DA8ED" w14:textId="6BD25A35" w:rsidR="00911E8A" w:rsidRDefault="00BF51AF" w:rsidP="00BF51AF">
      <w:pPr>
        <w:spacing w:before="120"/>
        <w:ind w:left="1134" w:hanging="708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>
        <w:rPr>
          <w:sz w:val="24"/>
          <w:szCs w:val="24"/>
        </w:rPr>
        <w:t>1.7.</w:t>
      </w:r>
      <w:r w:rsidR="00AF382D">
        <w:rPr>
          <w:sz w:val="24"/>
          <w:szCs w:val="24"/>
        </w:rPr>
        <w:tab/>
      </w:r>
      <w:r w:rsidR="00911E8A" w:rsidRPr="00EC113E">
        <w:rPr>
          <w:sz w:val="24"/>
          <w:szCs w:val="24"/>
        </w:rPr>
        <w:t>P</w:t>
      </w:r>
      <w:r w:rsidR="00911E8A">
        <w:rPr>
          <w:sz w:val="24"/>
          <w:szCs w:val="24"/>
        </w:rPr>
        <w:t>lan sytuacyjny</w:t>
      </w:r>
    </w:p>
    <w:p w14:paraId="31EC6608" w14:textId="2551B153" w:rsidR="00AF382D" w:rsidRPr="004C64F8" w:rsidRDefault="00BF51AF" w:rsidP="00BF51AF">
      <w:pPr>
        <w:spacing w:before="120"/>
        <w:ind w:left="1134" w:hanging="708"/>
        <w:rPr>
          <w:sz w:val="24"/>
          <w:szCs w:val="24"/>
        </w:rPr>
      </w:pPr>
      <w:r>
        <w:rPr>
          <w:sz w:val="24"/>
          <w:szCs w:val="24"/>
        </w:rPr>
        <w:t>1.</w:t>
      </w:r>
      <w:r w:rsidR="00AF382D">
        <w:rPr>
          <w:sz w:val="24"/>
          <w:szCs w:val="24"/>
        </w:rPr>
        <w:t>1.</w:t>
      </w:r>
      <w:r w:rsidR="00911E8A">
        <w:rPr>
          <w:sz w:val="24"/>
          <w:szCs w:val="24"/>
        </w:rPr>
        <w:t>8</w:t>
      </w:r>
      <w:r w:rsidR="00AF382D">
        <w:rPr>
          <w:sz w:val="24"/>
          <w:szCs w:val="24"/>
        </w:rPr>
        <w:t>.</w:t>
      </w:r>
      <w:r w:rsidR="00AF382D">
        <w:rPr>
          <w:sz w:val="24"/>
          <w:szCs w:val="24"/>
        </w:rPr>
        <w:tab/>
      </w:r>
      <w:r w:rsidR="00AF382D" w:rsidRPr="004C64F8">
        <w:rPr>
          <w:sz w:val="24"/>
          <w:szCs w:val="24"/>
        </w:rPr>
        <w:t>Wycinek z mapy gospodarczej.</w:t>
      </w:r>
    </w:p>
    <w:p w14:paraId="20E65603" w14:textId="77777777" w:rsidR="00AF382D" w:rsidRPr="004C64F8" w:rsidRDefault="00AF382D" w:rsidP="00672086">
      <w:pPr>
        <w:ind w:left="709" w:hanging="709"/>
        <w:jc w:val="center"/>
        <w:rPr>
          <w:sz w:val="24"/>
          <w:szCs w:val="24"/>
        </w:rPr>
      </w:pPr>
    </w:p>
    <w:p w14:paraId="4D192928" w14:textId="49F323F7" w:rsidR="00386268" w:rsidRPr="00EC113E" w:rsidRDefault="00BF51AF" w:rsidP="00EC113E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FF660B" w:rsidRPr="00655868">
        <w:rPr>
          <w:sz w:val="24"/>
          <w:szCs w:val="24"/>
        </w:rPr>
        <w:t>.</w:t>
      </w:r>
      <w:r w:rsidR="00FF660B" w:rsidRPr="00655868">
        <w:rPr>
          <w:sz w:val="24"/>
          <w:szCs w:val="24"/>
        </w:rPr>
        <w:tab/>
      </w:r>
      <w:r w:rsidR="00655868" w:rsidRPr="00EC113E">
        <w:rPr>
          <w:sz w:val="24"/>
          <w:szCs w:val="24"/>
        </w:rPr>
        <w:t xml:space="preserve">Projekt </w:t>
      </w:r>
      <w:r w:rsidR="00600626">
        <w:rPr>
          <w:sz w:val="24"/>
          <w:szCs w:val="24"/>
        </w:rPr>
        <w:t>techniczny</w:t>
      </w:r>
    </w:p>
    <w:p w14:paraId="2ECB86AC" w14:textId="363411F2" w:rsidR="00EC113E" w:rsidRPr="00AF382D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7A0390" w:rsidRPr="00EC113E">
        <w:rPr>
          <w:sz w:val="24"/>
          <w:szCs w:val="24"/>
        </w:rPr>
        <w:t>1.</w:t>
      </w:r>
      <w:r w:rsidR="007A0390" w:rsidRPr="00EC113E">
        <w:rPr>
          <w:b/>
          <w:bCs/>
          <w:sz w:val="24"/>
          <w:szCs w:val="24"/>
        </w:rPr>
        <w:tab/>
      </w:r>
      <w:r w:rsidR="00AF382D" w:rsidRPr="00AF382D">
        <w:rPr>
          <w:sz w:val="24"/>
          <w:szCs w:val="24"/>
        </w:rPr>
        <w:t>Opis techniczny</w:t>
      </w:r>
    </w:p>
    <w:p w14:paraId="6436A3BB" w14:textId="748CC1FB" w:rsidR="00AF382D" w:rsidRPr="00AF382D" w:rsidRDefault="00BF51AF" w:rsidP="00BF51AF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EC113E" w:rsidRPr="00AF382D">
        <w:rPr>
          <w:sz w:val="24"/>
          <w:szCs w:val="24"/>
        </w:rPr>
        <w:t>.2.</w:t>
      </w:r>
      <w:r w:rsidR="00EC113E" w:rsidRPr="00AF382D">
        <w:rPr>
          <w:sz w:val="24"/>
          <w:szCs w:val="24"/>
        </w:rPr>
        <w:tab/>
      </w:r>
      <w:r w:rsidR="00B64E05" w:rsidRPr="00AF382D">
        <w:rPr>
          <w:sz w:val="24"/>
          <w:szCs w:val="24"/>
        </w:rPr>
        <w:t xml:space="preserve">Rys. </w:t>
      </w:r>
      <w:r w:rsidR="00AF382D" w:rsidRPr="00AF382D">
        <w:rPr>
          <w:sz w:val="24"/>
          <w:szCs w:val="24"/>
        </w:rPr>
        <w:t>1</w:t>
      </w:r>
      <w:r w:rsidR="00B64E05" w:rsidRPr="00AF382D">
        <w:rPr>
          <w:sz w:val="24"/>
          <w:szCs w:val="24"/>
        </w:rPr>
        <w:t xml:space="preserve"> </w:t>
      </w:r>
      <w:r w:rsidR="00AF382D" w:rsidRPr="00AF382D">
        <w:rPr>
          <w:sz w:val="24"/>
          <w:szCs w:val="24"/>
        </w:rPr>
        <w:t>– Przekroje normalne</w:t>
      </w:r>
    </w:p>
    <w:p w14:paraId="7A586D3E" w14:textId="6ABC25EC" w:rsidR="00AF382D" w:rsidRPr="00AF382D" w:rsidRDefault="00BF51AF" w:rsidP="00BF51AF">
      <w:pPr>
        <w:autoSpaceDE w:val="0"/>
        <w:autoSpaceDN w:val="0"/>
        <w:adjustRightInd w:val="0"/>
        <w:spacing w:before="12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EC113E" w:rsidRPr="00AF382D">
        <w:rPr>
          <w:sz w:val="24"/>
          <w:szCs w:val="24"/>
        </w:rPr>
        <w:t>.3.</w:t>
      </w:r>
      <w:r w:rsidR="00EC113E" w:rsidRPr="00AF382D">
        <w:rPr>
          <w:sz w:val="24"/>
          <w:szCs w:val="24"/>
        </w:rPr>
        <w:tab/>
      </w:r>
      <w:r w:rsidR="00B64E05" w:rsidRPr="00AF382D">
        <w:rPr>
          <w:sz w:val="24"/>
          <w:szCs w:val="24"/>
        </w:rPr>
        <w:t xml:space="preserve">Rys. </w:t>
      </w:r>
      <w:r w:rsidR="00AF382D" w:rsidRPr="00AF382D">
        <w:rPr>
          <w:sz w:val="24"/>
          <w:szCs w:val="24"/>
        </w:rPr>
        <w:t>2</w:t>
      </w:r>
      <w:r w:rsidR="00B64E05" w:rsidRPr="00AF382D">
        <w:rPr>
          <w:sz w:val="24"/>
          <w:szCs w:val="24"/>
        </w:rPr>
        <w:t xml:space="preserve"> </w:t>
      </w:r>
      <w:r w:rsidR="00AF382D" w:rsidRPr="00AF382D">
        <w:rPr>
          <w:sz w:val="24"/>
          <w:szCs w:val="24"/>
        </w:rPr>
        <w:t>–</w:t>
      </w:r>
      <w:r w:rsidR="00B64E05" w:rsidRPr="00AF382D">
        <w:rPr>
          <w:sz w:val="24"/>
          <w:szCs w:val="24"/>
        </w:rPr>
        <w:t xml:space="preserve"> </w:t>
      </w:r>
      <w:r w:rsidR="00AF382D" w:rsidRPr="00AF382D">
        <w:rPr>
          <w:sz w:val="24"/>
          <w:szCs w:val="24"/>
        </w:rPr>
        <w:t>Przekroje poprzeczne 1</w:t>
      </w:r>
    </w:p>
    <w:p w14:paraId="3108241F" w14:textId="74F77445" w:rsidR="00AF382D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EC113E" w:rsidRPr="00EC113E">
        <w:rPr>
          <w:sz w:val="24"/>
          <w:szCs w:val="24"/>
        </w:rPr>
        <w:t>.</w:t>
      </w:r>
      <w:r w:rsidR="00AF382D">
        <w:rPr>
          <w:sz w:val="24"/>
          <w:szCs w:val="24"/>
        </w:rPr>
        <w:t>4</w:t>
      </w:r>
      <w:r w:rsidR="00EC113E" w:rsidRPr="00EC113E">
        <w:rPr>
          <w:sz w:val="24"/>
          <w:szCs w:val="24"/>
        </w:rPr>
        <w:t>.</w:t>
      </w:r>
      <w:r w:rsidR="00EC113E" w:rsidRPr="00EC113E">
        <w:rPr>
          <w:sz w:val="24"/>
          <w:szCs w:val="24"/>
        </w:rPr>
        <w:tab/>
      </w:r>
      <w:r w:rsidR="00B64E05" w:rsidRPr="00B64E05">
        <w:rPr>
          <w:sz w:val="24"/>
          <w:szCs w:val="24"/>
        </w:rPr>
        <w:t xml:space="preserve">Rys. </w:t>
      </w:r>
      <w:r w:rsidR="00AF382D">
        <w:rPr>
          <w:sz w:val="24"/>
          <w:szCs w:val="24"/>
        </w:rPr>
        <w:t>3</w:t>
      </w:r>
      <w:r w:rsidR="00B64E05" w:rsidRPr="00B64E05">
        <w:rPr>
          <w:sz w:val="24"/>
          <w:szCs w:val="24"/>
        </w:rPr>
        <w:t xml:space="preserve"> </w:t>
      </w:r>
      <w:r w:rsidR="003A479E">
        <w:rPr>
          <w:sz w:val="24"/>
          <w:szCs w:val="24"/>
        </w:rPr>
        <w:t xml:space="preserve">- </w:t>
      </w:r>
      <w:r w:rsidR="00AF382D" w:rsidRPr="00EC113E">
        <w:rPr>
          <w:sz w:val="24"/>
          <w:szCs w:val="24"/>
        </w:rPr>
        <w:t xml:space="preserve">Przekroje poprzeczne </w:t>
      </w:r>
      <w:r w:rsidR="00AF382D">
        <w:rPr>
          <w:sz w:val="24"/>
          <w:szCs w:val="24"/>
        </w:rPr>
        <w:t>2</w:t>
      </w:r>
    </w:p>
    <w:p w14:paraId="2F60CD71" w14:textId="78B2628B" w:rsidR="00EC113E" w:rsidRPr="00EC113E" w:rsidRDefault="00BF51AF" w:rsidP="00BF51AF">
      <w:pPr>
        <w:pStyle w:val="Spistreci1"/>
        <w:tabs>
          <w:tab w:val="clear" w:pos="426"/>
          <w:tab w:val="clear" w:pos="9062"/>
          <w:tab w:val="right" w:pos="9099"/>
        </w:tabs>
        <w:spacing w:before="120" w:after="0"/>
        <w:ind w:left="1276" w:hanging="85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EC113E" w:rsidRPr="00EC113E">
        <w:rPr>
          <w:sz w:val="24"/>
          <w:szCs w:val="24"/>
        </w:rPr>
        <w:t>.</w:t>
      </w:r>
      <w:r w:rsidR="00AF382D">
        <w:rPr>
          <w:sz w:val="24"/>
          <w:szCs w:val="24"/>
        </w:rPr>
        <w:t>5</w:t>
      </w:r>
      <w:r w:rsidR="00EC113E" w:rsidRPr="00EC113E">
        <w:rPr>
          <w:sz w:val="24"/>
          <w:szCs w:val="24"/>
        </w:rPr>
        <w:t>.</w:t>
      </w:r>
      <w:r w:rsidR="00EC113E" w:rsidRPr="00EC113E">
        <w:rPr>
          <w:sz w:val="24"/>
          <w:szCs w:val="24"/>
        </w:rPr>
        <w:tab/>
      </w:r>
      <w:r w:rsidR="003A479E">
        <w:rPr>
          <w:sz w:val="24"/>
          <w:szCs w:val="24"/>
        </w:rPr>
        <w:t xml:space="preserve">Rys. </w:t>
      </w:r>
      <w:r w:rsidR="00AF382D">
        <w:rPr>
          <w:sz w:val="24"/>
          <w:szCs w:val="24"/>
        </w:rPr>
        <w:t>4</w:t>
      </w:r>
      <w:r w:rsidR="003A479E">
        <w:rPr>
          <w:sz w:val="24"/>
          <w:szCs w:val="24"/>
        </w:rPr>
        <w:t xml:space="preserve"> - </w:t>
      </w:r>
      <w:r w:rsidR="00EC113E" w:rsidRPr="00EC113E">
        <w:rPr>
          <w:sz w:val="24"/>
          <w:szCs w:val="24"/>
        </w:rPr>
        <w:t>Przekroje poprzeczne</w:t>
      </w:r>
      <w:r w:rsidR="00AF382D">
        <w:rPr>
          <w:sz w:val="24"/>
          <w:szCs w:val="24"/>
        </w:rPr>
        <w:t xml:space="preserve"> 3</w:t>
      </w:r>
    </w:p>
    <w:p w14:paraId="430306E0" w14:textId="549759C0" w:rsidR="00AF382D" w:rsidRDefault="00BF51AF" w:rsidP="00BF51AF">
      <w:pPr>
        <w:spacing w:before="120"/>
        <w:ind w:left="1276" w:hanging="850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EC113E" w:rsidRPr="00EC113E">
        <w:rPr>
          <w:sz w:val="24"/>
          <w:szCs w:val="24"/>
        </w:rPr>
        <w:t>.</w:t>
      </w:r>
      <w:r w:rsidR="00AF382D">
        <w:rPr>
          <w:sz w:val="24"/>
          <w:szCs w:val="24"/>
        </w:rPr>
        <w:t>6</w:t>
      </w:r>
      <w:r w:rsidR="00EC113E" w:rsidRPr="00EC113E">
        <w:rPr>
          <w:sz w:val="24"/>
          <w:szCs w:val="24"/>
        </w:rPr>
        <w:t>.</w:t>
      </w:r>
      <w:r w:rsidR="00EC113E" w:rsidRPr="00EC113E">
        <w:rPr>
          <w:sz w:val="24"/>
          <w:szCs w:val="24"/>
        </w:rPr>
        <w:tab/>
      </w:r>
      <w:r w:rsidR="003A479E" w:rsidRPr="003A479E">
        <w:rPr>
          <w:sz w:val="24"/>
          <w:szCs w:val="24"/>
        </w:rPr>
        <w:t xml:space="preserve">Rys. </w:t>
      </w:r>
      <w:r w:rsidR="00AF382D">
        <w:rPr>
          <w:sz w:val="24"/>
          <w:szCs w:val="24"/>
        </w:rPr>
        <w:t>5</w:t>
      </w:r>
      <w:r w:rsidR="003A479E" w:rsidRPr="003A479E">
        <w:rPr>
          <w:sz w:val="24"/>
          <w:szCs w:val="24"/>
        </w:rPr>
        <w:t xml:space="preserve"> </w:t>
      </w:r>
      <w:r w:rsidR="00AF382D">
        <w:rPr>
          <w:sz w:val="24"/>
          <w:szCs w:val="24"/>
        </w:rPr>
        <w:t>–</w:t>
      </w:r>
      <w:r w:rsidR="005A3958">
        <w:rPr>
          <w:sz w:val="24"/>
          <w:szCs w:val="24"/>
        </w:rPr>
        <w:t xml:space="preserve"> </w:t>
      </w:r>
      <w:r w:rsidR="00AF382D">
        <w:rPr>
          <w:sz w:val="24"/>
          <w:szCs w:val="24"/>
        </w:rPr>
        <w:t xml:space="preserve">Profil podłużny </w:t>
      </w:r>
    </w:p>
    <w:p w14:paraId="6CBFD82A" w14:textId="05B7BB81" w:rsidR="004C64F8" w:rsidRDefault="004C64F8" w:rsidP="00BF51AF">
      <w:pPr>
        <w:spacing w:before="120"/>
        <w:ind w:left="1276" w:hanging="850"/>
        <w:rPr>
          <w:sz w:val="24"/>
          <w:szCs w:val="24"/>
        </w:rPr>
      </w:pPr>
      <w:r>
        <w:rPr>
          <w:sz w:val="24"/>
          <w:szCs w:val="24"/>
        </w:rPr>
        <w:t>1.2.7.</w:t>
      </w:r>
      <w:r>
        <w:rPr>
          <w:sz w:val="24"/>
          <w:szCs w:val="24"/>
        </w:rPr>
        <w:tab/>
        <w:t xml:space="preserve">Rys. 6 – Przepusty </w:t>
      </w:r>
    </w:p>
    <w:p w14:paraId="71F7D7BB" w14:textId="4D5B0ED0" w:rsidR="00AF382D" w:rsidRDefault="00BF51AF" w:rsidP="00BF51AF">
      <w:pPr>
        <w:spacing w:before="120"/>
        <w:ind w:left="1276" w:hanging="850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5A3958">
        <w:rPr>
          <w:sz w:val="24"/>
          <w:szCs w:val="24"/>
        </w:rPr>
        <w:t>.</w:t>
      </w:r>
      <w:r w:rsidR="00AF382D">
        <w:rPr>
          <w:sz w:val="24"/>
          <w:szCs w:val="24"/>
        </w:rPr>
        <w:t>8</w:t>
      </w:r>
      <w:r w:rsidR="005A3958">
        <w:rPr>
          <w:sz w:val="24"/>
          <w:szCs w:val="24"/>
        </w:rPr>
        <w:t>.</w:t>
      </w:r>
      <w:r w:rsidR="005A3958">
        <w:rPr>
          <w:sz w:val="24"/>
          <w:szCs w:val="24"/>
        </w:rPr>
        <w:tab/>
      </w:r>
      <w:r w:rsidR="004C64F8" w:rsidRPr="00EC113E">
        <w:rPr>
          <w:sz w:val="24"/>
          <w:szCs w:val="24"/>
        </w:rPr>
        <w:t>P</w:t>
      </w:r>
      <w:r w:rsidR="004C64F8">
        <w:rPr>
          <w:sz w:val="24"/>
          <w:szCs w:val="24"/>
        </w:rPr>
        <w:t>lan sytuacyjny</w:t>
      </w:r>
    </w:p>
    <w:p w14:paraId="0012B908" w14:textId="799D7FA0" w:rsidR="00AF382D" w:rsidRDefault="00BF51AF" w:rsidP="00BF51AF">
      <w:pPr>
        <w:spacing w:before="120"/>
        <w:ind w:left="1276" w:hanging="850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2</w:t>
      </w:r>
      <w:r w:rsidR="005A3958">
        <w:rPr>
          <w:sz w:val="24"/>
          <w:szCs w:val="24"/>
        </w:rPr>
        <w:t>.</w:t>
      </w:r>
      <w:r w:rsidR="00AF382D">
        <w:rPr>
          <w:sz w:val="24"/>
          <w:szCs w:val="24"/>
        </w:rPr>
        <w:t>9</w:t>
      </w:r>
      <w:r w:rsidR="005A3958">
        <w:rPr>
          <w:sz w:val="24"/>
          <w:szCs w:val="24"/>
        </w:rPr>
        <w:t>.</w:t>
      </w:r>
      <w:r w:rsidR="005A3958">
        <w:rPr>
          <w:sz w:val="24"/>
          <w:szCs w:val="24"/>
        </w:rPr>
        <w:tab/>
      </w:r>
      <w:r w:rsidR="00AF382D">
        <w:rPr>
          <w:sz w:val="24"/>
          <w:szCs w:val="24"/>
        </w:rPr>
        <w:t>Tabela robót ziemnych</w:t>
      </w:r>
    </w:p>
    <w:p w14:paraId="453280E8" w14:textId="77777777" w:rsidR="00911E8A" w:rsidRPr="00EC113E" w:rsidRDefault="00911E8A" w:rsidP="00EC113E">
      <w:pPr>
        <w:spacing w:before="120"/>
        <w:ind w:left="993" w:hanging="567"/>
        <w:rPr>
          <w:sz w:val="24"/>
          <w:szCs w:val="24"/>
        </w:rPr>
      </w:pPr>
    </w:p>
    <w:p w14:paraId="742BA06B" w14:textId="24E35F3D" w:rsidR="00D24732" w:rsidRDefault="00BF51AF" w:rsidP="00655868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3</w:t>
      </w:r>
      <w:r w:rsidR="00655868">
        <w:rPr>
          <w:sz w:val="24"/>
          <w:szCs w:val="24"/>
        </w:rPr>
        <w:t>.</w:t>
      </w:r>
      <w:r w:rsidR="00655868">
        <w:rPr>
          <w:sz w:val="24"/>
          <w:szCs w:val="24"/>
        </w:rPr>
        <w:tab/>
      </w:r>
      <w:r w:rsidR="00723BE5" w:rsidRPr="00655868">
        <w:rPr>
          <w:sz w:val="24"/>
          <w:szCs w:val="24"/>
        </w:rPr>
        <w:t>Przedmiar robót</w:t>
      </w:r>
      <w:r w:rsidR="00EC113E">
        <w:rPr>
          <w:sz w:val="24"/>
          <w:szCs w:val="24"/>
        </w:rPr>
        <w:t>.</w:t>
      </w:r>
    </w:p>
    <w:p w14:paraId="2BFDC5A8" w14:textId="77777777" w:rsidR="00911E8A" w:rsidRDefault="00911E8A" w:rsidP="00655868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14:paraId="416B024D" w14:textId="6A443039" w:rsidR="00FF660B" w:rsidRPr="00EC113E" w:rsidRDefault="00BF51AF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11E8A">
        <w:rPr>
          <w:sz w:val="24"/>
          <w:szCs w:val="24"/>
        </w:rPr>
        <w:t>4</w:t>
      </w:r>
      <w:r w:rsidR="00EC113E">
        <w:rPr>
          <w:sz w:val="24"/>
          <w:szCs w:val="24"/>
        </w:rPr>
        <w:t>.</w:t>
      </w:r>
      <w:r w:rsidR="00EC113E">
        <w:rPr>
          <w:sz w:val="24"/>
          <w:szCs w:val="24"/>
        </w:rPr>
        <w:tab/>
      </w:r>
      <w:r w:rsidR="00655868" w:rsidRPr="005C325C">
        <w:rPr>
          <w:sz w:val="24"/>
          <w:szCs w:val="24"/>
          <w:lang w:eastAsia="en-US"/>
        </w:rPr>
        <w:t>Specyfikacj</w:t>
      </w:r>
      <w:r w:rsidR="00655868">
        <w:rPr>
          <w:sz w:val="24"/>
          <w:szCs w:val="24"/>
          <w:lang w:eastAsia="en-US"/>
        </w:rPr>
        <w:t>a</w:t>
      </w:r>
      <w:r w:rsidR="00655868" w:rsidRPr="005C325C">
        <w:rPr>
          <w:sz w:val="24"/>
          <w:szCs w:val="24"/>
          <w:lang w:eastAsia="en-US"/>
        </w:rPr>
        <w:t xml:space="preserve"> Techniczn</w:t>
      </w:r>
      <w:r w:rsidR="00655868">
        <w:rPr>
          <w:sz w:val="24"/>
          <w:szCs w:val="24"/>
          <w:lang w:eastAsia="en-US"/>
        </w:rPr>
        <w:t>a</w:t>
      </w:r>
      <w:r w:rsidR="00655868" w:rsidRPr="005C325C">
        <w:rPr>
          <w:sz w:val="24"/>
          <w:szCs w:val="24"/>
          <w:lang w:eastAsia="en-US"/>
        </w:rPr>
        <w:t xml:space="preserve"> </w:t>
      </w:r>
      <w:r w:rsidR="00655868">
        <w:rPr>
          <w:sz w:val="24"/>
          <w:szCs w:val="24"/>
          <w:lang w:eastAsia="en-US"/>
        </w:rPr>
        <w:t>W</w:t>
      </w:r>
      <w:r w:rsidR="00655868" w:rsidRPr="005C325C">
        <w:rPr>
          <w:sz w:val="24"/>
          <w:szCs w:val="24"/>
          <w:lang w:eastAsia="en-US"/>
        </w:rPr>
        <w:t>ykonania i Odbioru Robót</w:t>
      </w:r>
    </w:p>
    <w:sectPr w:rsidR="00FF660B" w:rsidRPr="00EC113E" w:rsidSect="008755E1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41AE" w14:textId="77777777" w:rsidR="008755E1" w:rsidRDefault="008755E1" w:rsidP="00AC3E6B">
      <w:r>
        <w:separator/>
      </w:r>
    </w:p>
  </w:endnote>
  <w:endnote w:type="continuationSeparator" w:id="0">
    <w:p w14:paraId="3E8F90A5" w14:textId="77777777" w:rsidR="008755E1" w:rsidRDefault="008755E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4BCA" w14:textId="77777777" w:rsidR="008755E1" w:rsidRDefault="008755E1" w:rsidP="00AC3E6B">
      <w:r>
        <w:separator/>
      </w:r>
    </w:p>
  </w:footnote>
  <w:footnote w:type="continuationSeparator" w:id="0">
    <w:p w14:paraId="3BA6951E" w14:textId="77777777" w:rsidR="008755E1" w:rsidRDefault="008755E1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74799658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233EFA41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6C2BB8">
      <w:rPr>
        <w:b/>
        <w:sz w:val="22"/>
      </w:rPr>
      <w:t>S.</w:t>
    </w:r>
    <w:r>
      <w:rPr>
        <w:b/>
        <w:sz w:val="22"/>
      </w:rPr>
      <w:t>270.</w:t>
    </w:r>
    <w:r w:rsidR="00BE1ABC">
      <w:rPr>
        <w:b/>
        <w:sz w:val="22"/>
      </w:rPr>
      <w:t>4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911E8A">
      <w:rPr>
        <w:b/>
        <w:sz w:val="22"/>
      </w:rPr>
      <w:t>4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3"/>
  </w:num>
  <w:num w:numId="2" w16cid:durableId="1417049340">
    <w:abstractNumId w:val="12"/>
  </w:num>
  <w:num w:numId="3" w16cid:durableId="747506549">
    <w:abstractNumId w:val="6"/>
  </w:num>
  <w:num w:numId="4" w16cid:durableId="2043892690">
    <w:abstractNumId w:val="11"/>
  </w:num>
  <w:num w:numId="5" w16cid:durableId="1885825425">
    <w:abstractNumId w:val="7"/>
  </w:num>
  <w:num w:numId="6" w16cid:durableId="1988850990">
    <w:abstractNumId w:val="8"/>
  </w:num>
  <w:num w:numId="7" w16cid:durableId="709649261">
    <w:abstractNumId w:val="9"/>
  </w:num>
  <w:num w:numId="8" w16cid:durableId="445392748">
    <w:abstractNumId w:val="10"/>
  </w:num>
  <w:num w:numId="9" w16cid:durableId="5858491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AB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4F8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55E1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1E8A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382D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5776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1ABC"/>
    <w:rsid w:val="00BE569E"/>
    <w:rsid w:val="00BF2139"/>
    <w:rsid w:val="00BF51AF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405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057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58F9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85A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55</cp:revision>
  <cp:lastPrinted>2024-04-16T09:21:00Z</cp:lastPrinted>
  <dcterms:created xsi:type="dcterms:W3CDTF">2014-10-09T16:51:00Z</dcterms:created>
  <dcterms:modified xsi:type="dcterms:W3CDTF">2024-04-16T17:08:00Z</dcterms:modified>
</cp:coreProperties>
</file>